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6D9A8" w14:textId="47D75277" w:rsidR="00391CD7" w:rsidRPr="00F5491B" w:rsidRDefault="00F5491B" w:rsidP="00633941">
      <w:pPr>
        <w:pStyle w:val="Balk1"/>
        <w:jc w:val="center"/>
        <w:rPr>
          <w:rStyle w:val="Kpr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auto"/>
          <w:sz w:val="24"/>
          <w:szCs w:val="24"/>
        </w:rPr>
        <w:instrText xml:space="preserve"> HYPERLINK "https://soruindir.net" </w:instrText>
      </w:r>
      <w:r>
        <w:rPr>
          <w:rFonts w:ascii="Times New Roman" w:hAnsi="Times New Roman" w:cs="Times New Roman"/>
          <w:color w:val="auto"/>
          <w:sz w:val="24"/>
          <w:szCs w:val="24"/>
        </w:rPr>
      </w:r>
      <w:r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Pr="00F5491B">
        <w:rPr>
          <w:rStyle w:val="Kpr"/>
          <w:rFonts w:ascii="Times New Roman" w:hAnsi="Times New Roman" w:cs="Times New Roman"/>
          <w:sz w:val="24"/>
          <w:szCs w:val="24"/>
        </w:rPr>
        <w:t>………………………………</w:t>
      </w:r>
      <w:r w:rsidR="00B646AF" w:rsidRPr="00F5491B">
        <w:rPr>
          <w:rStyle w:val="Kpr"/>
          <w:rFonts w:ascii="Times New Roman" w:hAnsi="Times New Roman" w:cs="Times New Roman"/>
          <w:sz w:val="24"/>
          <w:szCs w:val="24"/>
        </w:rPr>
        <w:t xml:space="preserve"> MESLEKİ VE TEKNİK ANADOLU </w:t>
      </w:r>
      <w:r w:rsidR="00391CD7" w:rsidRPr="00F5491B">
        <w:rPr>
          <w:rStyle w:val="Kpr"/>
          <w:rFonts w:ascii="Times New Roman" w:hAnsi="Times New Roman" w:cs="Times New Roman"/>
          <w:sz w:val="24"/>
          <w:szCs w:val="24"/>
        </w:rPr>
        <w:t>LİSESİ</w:t>
      </w:r>
    </w:p>
    <w:p w14:paraId="53A9736E" w14:textId="77777777" w:rsidR="00E62B89" w:rsidRPr="00F5491B" w:rsidRDefault="00EA1042" w:rsidP="00E62B89">
      <w:pPr>
        <w:pStyle w:val="Balk2"/>
        <w:jc w:val="center"/>
        <w:rPr>
          <w:rStyle w:val="Kpr"/>
          <w:rFonts w:ascii="Times New Roman" w:hAnsi="Times New Roman" w:cs="Times New Roman"/>
          <w:sz w:val="24"/>
          <w:szCs w:val="24"/>
        </w:rPr>
      </w:pPr>
      <w:r w:rsidRPr="00F5491B">
        <w:rPr>
          <w:rStyle w:val="Kpr"/>
          <w:rFonts w:ascii="Times New Roman" w:hAnsi="Times New Roman" w:cs="Times New Roman"/>
          <w:sz w:val="24"/>
          <w:szCs w:val="24"/>
        </w:rPr>
        <w:t xml:space="preserve">2024-2025 EĞİTİM ÖĞRETİM YILI 2. DÖNEM BAŞI </w:t>
      </w:r>
    </w:p>
    <w:p w14:paraId="28BCDD89" w14:textId="7F7E593B" w:rsidR="001B4615" w:rsidRPr="00956E3D" w:rsidRDefault="00E62B89" w:rsidP="00E62B89">
      <w:pPr>
        <w:pStyle w:val="Balk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5491B">
        <w:rPr>
          <w:rStyle w:val="Kpr"/>
          <w:rFonts w:ascii="Times New Roman" w:hAnsi="Times New Roman" w:cs="Times New Roman"/>
          <w:sz w:val="24"/>
          <w:szCs w:val="24"/>
        </w:rPr>
        <w:t xml:space="preserve">ADABI MUAŞERET DERSİ </w:t>
      </w:r>
      <w:r w:rsidR="00EA1042" w:rsidRPr="00F5491B">
        <w:rPr>
          <w:rStyle w:val="Kpr"/>
          <w:rFonts w:ascii="Times New Roman" w:hAnsi="Times New Roman" w:cs="Times New Roman"/>
          <w:sz w:val="24"/>
          <w:szCs w:val="24"/>
        </w:rPr>
        <w:t>ZÜMRE TOPLANTI TUTANAĞI</w:t>
      </w:r>
      <w:r w:rsidR="00F5491B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</w:p>
    <w:p w14:paraId="4C94DC03" w14:textId="77777777" w:rsidR="00761ECA" w:rsidRPr="00956E3D" w:rsidRDefault="00761ECA" w:rsidP="00761ECA">
      <w:pPr>
        <w:rPr>
          <w:rFonts w:ascii="Times New Roman" w:hAnsi="Times New Roman" w:cs="Times New Roman"/>
          <w:sz w:val="24"/>
          <w:szCs w:val="24"/>
        </w:rPr>
      </w:pPr>
    </w:p>
    <w:p w14:paraId="708BA057" w14:textId="705A513C" w:rsidR="001B4615" w:rsidRPr="00956E3D" w:rsidRDefault="00E62B8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56E3D">
        <w:rPr>
          <w:rFonts w:ascii="Times New Roman" w:hAnsi="Times New Roman" w:cs="Times New Roman"/>
          <w:sz w:val="24"/>
          <w:szCs w:val="24"/>
        </w:rPr>
        <w:t>Toplantı</w:t>
      </w:r>
      <w:proofErr w:type="spellEnd"/>
      <w:r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6E3D">
        <w:rPr>
          <w:rFonts w:ascii="Times New Roman" w:hAnsi="Times New Roman" w:cs="Times New Roman"/>
          <w:sz w:val="24"/>
          <w:szCs w:val="24"/>
        </w:rPr>
        <w:t>Tarihi</w:t>
      </w:r>
      <w:proofErr w:type="spellEnd"/>
      <w:r w:rsidRPr="00956E3D">
        <w:rPr>
          <w:rFonts w:ascii="Times New Roman" w:hAnsi="Times New Roman" w:cs="Times New Roman"/>
          <w:sz w:val="24"/>
          <w:szCs w:val="24"/>
        </w:rPr>
        <w:t>:</w:t>
      </w:r>
      <w:r w:rsidR="00D45824" w:rsidRPr="00956E3D">
        <w:rPr>
          <w:rFonts w:ascii="Times New Roman" w:hAnsi="Times New Roman" w:cs="Times New Roman"/>
          <w:sz w:val="24"/>
          <w:szCs w:val="24"/>
        </w:rPr>
        <w:t xml:space="preserve"> </w:t>
      </w:r>
      <w:r w:rsidR="000D7024" w:rsidRPr="00956E3D">
        <w:rPr>
          <w:rFonts w:ascii="Times New Roman" w:hAnsi="Times New Roman" w:cs="Times New Roman"/>
          <w:sz w:val="24"/>
          <w:szCs w:val="24"/>
        </w:rPr>
        <w:t>10</w:t>
      </w:r>
      <w:r w:rsidR="00D45824"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7024" w:rsidRPr="00956E3D">
        <w:rPr>
          <w:rFonts w:ascii="Times New Roman" w:hAnsi="Times New Roman" w:cs="Times New Roman"/>
          <w:sz w:val="24"/>
          <w:szCs w:val="24"/>
        </w:rPr>
        <w:t>Şubat</w:t>
      </w:r>
      <w:proofErr w:type="spellEnd"/>
      <w:r w:rsidR="000D7024" w:rsidRPr="00956E3D">
        <w:rPr>
          <w:rFonts w:ascii="Times New Roman" w:hAnsi="Times New Roman" w:cs="Times New Roman"/>
          <w:sz w:val="24"/>
          <w:szCs w:val="24"/>
        </w:rPr>
        <w:t xml:space="preserve"> </w:t>
      </w:r>
      <w:r w:rsidR="00D45824" w:rsidRPr="00956E3D">
        <w:rPr>
          <w:rFonts w:ascii="Times New Roman" w:hAnsi="Times New Roman" w:cs="Times New Roman"/>
          <w:sz w:val="24"/>
          <w:szCs w:val="24"/>
        </w:rPr>
        <w:t>2025</w:t>
      </w:r>
    </w:p>
    <w:p w14:paraId="37932610" w14:textId="71FC60AC" w:rsidR="001B4615" w:rsidRPr="00956E3D" w:rsidRDefault="00E62B8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56E3D">
        <w:rPr>
          <w:rFonts w:ascii="Times New Roman" w:hAnsi="Times New Roman" w:cs="Times New Roman"/>
          <w:sz w:val="24"/>
          <w:szCs w:val="24"/>
        </w:rPr>
        <w:t>Toplantı</w:t>
      </w:r>
      <w:proofErr w:type="spellEnd"/>
      <w:r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6E3D">
        <w:rPr>
          <w:rFonts w:ascii="Times New Roman" w:hAnsi="Times New Roman" w:cs="Times New Roman"/>
          <w:sz w:val="24"/>
          <w:szCs w:val="24"/>
        </w:rPr>
        <w:t>Saati</w:t>
      </w:r>
      <w:proofErr w:type="spellEnd"/>
      <w:r w:rsidRPr="00956E3D">
        <w:rPr>
          <w:rFonts w:ascii="Times New Roman" w:hAnsi="Times New Roman" w:cs="Times New Roman"/>
          <w:sz w:val="24"/>
          <w:szCs w:val="24"/>
        </w:rPr>
        <w:t>:</w:t>
      </w:r>
      <w:r w:rsidR="00D45824" w:rsidRPr="00956E3D">
        <w:rPr>
          <w:rFonts w:ascii="Times New Roman" w:hAnsi="Times New Roman" w:cs="Times New Roman"/>
          <w:sz w:val="24"/>
          <w:szCs w:val="24"/>
        </w:rPr>
        <w:t xml:space="preserve"> 10:00</w:t>
      </w:r>
    </w:p>
    <w:p w14:paraId="2328026A" w14:textId="23EF0AA9" w:rsidR="001B4615" w:rsidRPr="00956E3D" w:rsidRDefault="00E62B8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56E3D">
        <w:rPr>
          <w:rFonts w:ascii="Times New Roman" w:hAnsi="Times New Roman" w:cs="Times New Roman"/>
          <w:sz w:val="24"/>
          <w:szCs w:val="24"/>
        </w:rPr>
        <w:t>Toplantı</w:t>
      </w:r>
      <w:proofErr w:type="spellEnd"/>
      <w:r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6E3D">
        <w:rPr>
          <w:rFonts w:ascii="Times New Roman" w:hAnsi="Times New Roman" w:cs="Times New Roman"/>
          <w:sz w:val="24"/>
          <w:szCs w:val="24"/>
        </w:rPr>
        <w:t>Yeri</w:t>
      </w:r>
      <w:proofErr w:type="spellEnd"/>
      <w:r w:rsidRPr="00956E3D">
        <w:rPr>
          <w:rFonts w:ascii="Times New Roman" w:hAnsi="Times New Roman" w:cs="Times New Roman"/>
          <w:sz w:val="24"/>
          <w:szCs w:val="24"/>
        </w:rPr>
        <w:t>:</w:t>
      </w:r>
      <w:r w:rsidR="00D45824"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5824" w:rsidRPr="00956E3D">
        <w:rPr>
          <w:rFonts w:ascii="Times New Roman" w:hAnsi="Times New Roman" w:cs="Times New Roman"/>
          <w:sz w:val="24"/>
          <w:szCs w:val="24"/>
        </w:rPr>
        <w:t>Öğretmenler</w:t>
      </w:r>
      <w:proofErr w:type="spellEnd"/>
      <w:r w:rsidR="00D45824"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5824" w:rsidRPr="00956E3D">
        <w:rPr>
          <w:rFonts w:ascii="Times New Roman" w:hAnsi="Times New Roman" w:cs="Times New Roman"/>
          <w:sz w:val="24"/>
          <w:szCs w:val="24"/>
        </w:rPr>
        <w:t>Odası</w:t>
      </w:r>
      <w:proofErr w:type="spellEnd"/>
    </w:p>
    <w:p w14:paraId="15827E26" w14:textId="77777777" w:rsidR="00761ECA" w:rsidRPr="00956E3D" w:rsidRDefault="00761ECA">
      <w:pPr>
        <w:rPr>
          <w:rFonts w:ascii="Times New Roman" w:hAnsi="Times New Roman" w:cs="Times New Roman"/>
          <w:sz w:val="24"/>
          <w:szCs w:val="24"/>
        </w:rPr>
      </w:pPr>
    </w:p>
    <w:p w14:paraId="6C6C8AB7" w14:textId="15C882FB" w:rsidR="00761ECA" w:rsidRPr="00956E3D" w:rsidRDefault="00D45824" w:rsidP="00956E3D">
      <w:pPr>
        <w:pStyle w:val="Balk2"/>
        <w:rPr>
          <w:rFonts w:ascii="Times New Roman" w:hAnsi="Times New Roman" w:cs="Times New Roman"/>
          <w:color w:val="auto"/>
          <w:sz w:val="24"/>
          <w:szCs w:val="24"/>
        </w:rPr>
      </w:pPr>
      <w:r w:rsidRPr="00956E3D">
        <w:rPr>
          <w:rFonts w:ascii="Times New Roman" w:hAnsi="Times New Roman" w:cs="Times New Roman"/>
          <w:color w:val="auto"/>
          <w:sz w:val="24"/>
          <w:szCs w:val="24"/>
        </w:rPr>
        <w:t>GÜNDEM MADDELERİ</w:t>
      </w:r>
    </w:p>
    <w:p w14:paraId="48559B85" w14:textId="77777777" w:rsidR="00956E3D" w:rsidRPr="00956E3D" w:rsidRDefault="00956E3D" w:rsidP="00956E3D">
      <w:pPr>
        <w:rPr>
          <w:sz w:val="24"/>
          <w:szCs w:val="24"/>
        </w:rPr>
      </w:pPr>
    </w:p>
    <w:p w14:paraId="3FA773B0" w14:textId="77777777" w:rsidR="001B4615" w:rsidRPr="00956E3D" w:rsidRDefault="00D45824">
      <w:pPr>
        <w:rPr>
          <w:rFonts w:ascii="Times New Roman" w:hAnsi="Times New Roman" w:cs="Times New Roman"/>
          <w:sz w:val="24"/>
          <w:szCs w:val="24"/>
        </w:rPr>
      </w:pPr>
      <w:r w:rsidRPr="00956E3D">
        <w:rPr>
          <w:rFonts w:ascii="Times New Roman" w:hAnsi="Times New Roman" w:cs="Times New Roman"/>
          <w:sz w:val="24"/>
          <w:szCs w:val="24"/>
        </w:rPr>
        <w:t>1. Açılış ve yoklama</w:t>
      </w:r>
    </w:p>
    <w:p w14:paraId="160E08B9" w14:textId="77777777" w:rsidR="001B4615" w:rsidRPr="00956E3D" w:rsidRDefault="00D45824">
      <w:pPr>
        <w:rPr>
          <w:rFonts w:ascii="Times New Roman" w:hAnsi="Times New Roman" w:cs="Times New Roman"/>
          <w:sz w:val="24"/>
          <w:szCs w:val="24"/>
        </w:rPr>
      </w:pPr>
      <w:r w:rsidRPr="00956E3D">
        <w:rPr>
          <w:rFonts w:ascii="Times New Roman" w:hAnsi="Times New Roman" w:cs="Times New Roman"/>
          <w:sz w:val="24"/>
          <w:szCs w:val="24"/>
        </w:rPr>
        <w:t>2. 2024-2025 eğitim-öğretim yılı 1. döneminin değerlendirilmesi</w:t>
      </w:r>
    </w:p>
    <w:p w14:paraId="33715642" w14:textId="77777777" w:rsidR="001B4615" w:rsidRPr="00956E3D" w:rsidRDefault="00D45824">
      <w:pPr>
        <w:rPr>
          <w:rFonts w:ascii="Times New Roman" w:hAnsi="Times New Roman" w:cs="Times New Roman"/>
          <w:sz w:val="24"/>
          <w:szCs w:val="24"/>
        </w:rPr>
      </w:pPr>
      <w:r w:rsidRPr="00956E3D">
        <w:rPr>
          <w:rFonts w:ascii="Times New Roman" w:hAnsi="Times New Roman" w:cs="Times New Roman"/>
          <w:sz w:val="24"/>
          <w:szCs w:val="24"/>
        </w:rPr>
        <w:t>3. 2. dönemde uygulanacak ders programı ve kazanımların gözden geçirilmesi</w:t>
      </w:r>
    </w:p>
    <w:p w14:paraId="1E06EC88" w14:textId="77777777" w:rsidR="001B4615" w:rsidRPr="00956E3D" w:rsidRDefault="00D45824">
      <w:pPr>
        <w:rPr>
          <w:rFonts w:ascii="Times New Roman" w:hAnsi="Times New Roman" w:cs="Times New Roman"/>
          <w:sz w:val="24"/>
          <w:szCs w:val="24"/>
        </w:rPr>
      </w:pPr>
      <w:r w:rsidRPr="00956E3D">
        <w:rPr>
          <w:rFonts w:ascii="Times New Roman" w:hAnsi="Times New Roman" w:cs="Times New Roman"/>
          <w:sz w:val="24"/>
          <w:szCs w:val="24"/>
        </w:rPr>
        <w:t>4. Ölçme ve değerlendirme esaslarının belirlenmesi</w:t>
      </w:r>
    </w:p>
    <w:p w14:paraId="0AACECFC" w14:textId="77777777" w:rsidR="001B4615" w:rsidRPr="00956E3D" w:rsidRDefault="00D45824">
      <w:pPr>
        <w:rPr>
          <w:rFonts w:ascii="Times New Roman" w:hAnsi="Times New Roman" w:cs="Times New Roman"/>
          <w:sz w:val="24"/>
          <w:szCs w:val="24"/>
        </w:rPr>
      </w:pPr>
      <w:r w:rsidRPr="00956E3D">
        <w:rPr>
          <w:rFonts w:ascii="Times New Roman" w:hAnsi="Times New Roman" w:cs="Times New Roman"/>
          <w:sz w:val="24"/>
          <w:szCs w:val="24"/>
        </w:rPr>
        <w:t>5. Ders işleyişinde kullanılacak yöntem ve tekniklerin belirlenmesi</w:t>
      </w:r>
    </w:p>
    <w:p w14:paraId="270C2F47" w14:textId="77777777" w:rsidR="001B4615" w:rsidRPr="00956E3D" w:rsidRDefault="00D45824">
      <w:pPr>
        <w:rPr>
          <w:rFonts w:ascii="Times New Roman" w:hAnsi="Times New Roman" w:cs="Times New Roman"/>
          <w:sz w:val="24"/>
          <w:szCs w:val="24"/>
        </w:rPr>
      </w:pPr>
      <w:r w:rsidRPr="00956E3D">
        <w:rPr>
          <w:rFonts w:ascii="Times New Roman" w:hAnsi="Times New Roman" w:cs="Times New Roman"/>
          <w:sz w:val="24"/>
          <w:szCs w:val="24"/>
        </w:rPr>
        <w:t>6. Sınıf içi ve okul içi sosyal etkinlik planlamaları</w:t>
      </w:r>
    </w:p>
    <w:p w14:paraId="197E8552" w14:textId="77777777" w:rsidR="001B4615" w:rsidRPr="00956E3D" w:rsidRDefault="00D45824">
      <w:pPr>
        <w:rPr>
          <w:rFonts w:ascii="Times New Roman" w:hAnsi="Times New Roman" w:cs="Times New Roman"/>
          <w:sz w:val="24"/>
          <w:szCs w:val="24"/>
        </w:rPr>
      </w:pPr>
      <w:r w:rsidRPr="00956E3D">
        <w:rPr>
          <w:rFonts w:ascii="Times New Roman" w:hAnsi="Times New Roman" w:cs="Times New Roman"/>
          <w:sz w:val="24"/>
          <w:szCs w:val="24"/>
        </w:rPr>
        <w:t>7. Disiplin ve sınıf yönetimi konularında alınacak önlemler</w:t>
      </w:r>
    </w:p>
    <w:p w14:paraId="3220DF83" w14:textId="512FCDA4" w:rsidR="00761ECA" w:rsidRPr="00956E3D" w:rsidRDefault="00D45824">
      <w:pPr>
        <w:rPr>
          <w:rFonts w:ascii="Times New Roman" w:hAnsi="Times New Roman" w:cs="Times New Roman"/>
          <w:sz w:val="24"/>
          <w:szCs w:val="24"/>
        </w:rPr>
      </w:pPr>
      <w:r w:rsidRPr="00956E3D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956E3D">
        <w:rPr>
          <w:rFonts w:ascii="Times New Roman" w:hAnsi="Times New Roman" w:cs="Times New Roman"/>
          <w:sz w:val="24"/>
          <w:szCs w:val="24"/>
        </w:rPr>
        <w:t>Dilek</w:t>
      </w:r>
      <w:proofErr w:type="spellEnd"/>
      <w:r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6E3D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6E3D">
        <w:rPr>
          <w:rFonts w:ascii="Times New Roman" w:hAnsi="Times New Roman" w:cs="Times New Roman"/>
          <w:sz w:val="24"/>
          <w:szCs w:val="24"/>
        </w:rPr>
        <w:t>temenniler</w:t>
      </w:r>
      <w:proofErr w:type="spellEnd"/>
      <w:r w:rsidR="007E1239" w:rsidRPr="00956E3D">
        <w:rPr>
          <w:rFonts w:ascii="Times New Roman" w:hAnsi="Times New Roman" w:cs="Times New Roman"/>
          <w:sz w:val="24"/>
          <w:szCs w:val="24"/>
        </w:rPr>
        <w:t>,</w:t>
      </w:r>
      <w:r w:rsidR="00E62B89"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2B89" w:rsidRPr="00956E3D">
        <w:rPr>
          <w:rFonts w:ascii="Times New Roman" w:hAnsi="Times New Roman" w:cs="Times New Roman"/>
          <w:sz w:val="24"/>
          <w:szCs w:val="24"/>
        </w:rPr>
        <w:t>kapanış</w:t>
      </w:r>
      <w:proofErr w:type="spellEnd"/>
    </w:p>
    <w:p w14:paraId="41C05F7F" w14:textId="798ECB2A" w:rsidR="00E62B89" w:rsidRPr="00956E3D" w:rsidRDefault="00E62B89">
      <w:pPr>
        <w:pStyle w:val="Balk2"/>
        <w:rPr>
          <w:rFonts w:ascii="Times New Roman" w:hAnsi="Times New Roman" w:cs="Times New Roman"/>
          <w:color w:val="auto"/>
          <w:sz w:val="24"/>
          <w:szCs w:val="24"/>
        </w:rPr>
      </w:pPr>
    </w:p>
    <w:p w14:paraId="0033CE03" w14:textId="77777777" w:rsidR="00956E3D" w:rsidRPr="00956E3D" w:rsidRDefault="00956E3D" w:rsidP="00956E3D">
      <w:pPr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799B5783" w14:textId="77777777" w:rsidR="00956E3D" w:rsidRPr="00956E3D" w:rsidRDefault="00956E3D" w:rsidP="00956E3D">
      <w:pPr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6290D8BC" w14:textId="2A838D9A" w:rsidR="00956E3D" w:rsidRDefault="00956E3D" w:rsidP="00956E3D">
      <w:pPr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13DC15C7" w14:textId="7D3C3C0C" w:rsidR="00F5491B" w:rsidRDefault="00F5491B" w:rsidP="00956E3D">
      <w:pPr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0AD88083" w14:textId="77777777" w:rsidR="00F5491B" w:rsidRPr="00956E3D" w:rsidRDefault="00F5491B" w:rsidP="00956E3D">
      <w:pPr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0BCF6DBA" w14:textId="77777777" w:rsidR="00956E3D" w:rsidRPr="00956E3D" w:rsidRDefault="00956E3D" w:rsidP="00956E3D">
      <w:pPr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0139CBCF" w14:textId="77777777" w:rsidR="002358C3" w:rsidRDefault="002358C3" w:rsidP="00956E3D">
      <w:pPr>
        <w:pStyle w:val="Balk2"/>
        <w:rPr>
          <w:rFonts w:ascii="Times New Roman" w:hAnsi="Times New Roman" w:cs="Times New Roman"/>
          <w:color w:val="auto"/>
          <w:sz w:val="24"/>
          <w:szCs w:val="24"/>
        </w:rPr>
      </w:pPr>
    </w:p>
    <w:p w14:paraId="47B289BF" w14:textId="5FA913E6" w:rsidR="00761ECA" w:rsidRPr="00956E3D" w:rsidRDefault="00D45824" w:rsidP="00956E3D">
      <w:pPr>
        <w:pStyle w:val="Balk2"/>
        <w:rPr>
          <w:rFonts w:ascii="Times New Roman" w:hAnsi="Times New Roman" w:cs="Times New Roman"/>
          <w:color w:val="auto"/>
          <w:sz w:val="24"/>
          <w:szCs w:val="24"/>
        </w:rPr>
      </w:pPr>
      <w:r w:rsidRPr="00956E3D">
        <w:rPr>
          <w:rFonts w:ascii="Times New Roman" w:hAnsi="Times New Roman" w:cs="Times New Roman"/>
          <w:color w:val="auto"/>
          <w:sz w:val="24"/>
          <w:szCs w:val="24"/>
        </w:rPr>
        <w:t>ALINAN KARARLAR</w:t>
      </w:r>
    </w:p>
    <w:p w14:paraId="0E272F65" w14:textId="77777777" w:rsidR="00956E3D" w:rsidRPr="00956E3D" w:rsidRDefault="00956E3D" w:rsidP="00956E3D">
      <w:pPr>
        <w:rPr>
          <w:sz w:val="24"/>
          <w:szCs w:val="24"/>
        </w:rPr>
      </w:pPr>
    </w:p>
    <w:p w14:paraId="5FC89A0D" w14:textId="67944F3F" w:rsidR="00E62B89" w:rsidRPr="00956E3D" w:rsidRDefault="00E62B89" w:rsidP="00761ECA">
      <w:pPr>
        <w:rPr>
          <w:rFonts w:ascii="Times New Roman" w:hAnsi="Times New Roman" w:cs="Times New Roman"/>
          <w:sz w:val="24"/>
          <w:szCs w:val="24"/>
        </w:rPr>
      </w:pPr>
      <w:r w:rsidRPr="00956E3D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956E3D">
        <w:rPr>
          <w:rFonts w:ascii="Times New Roman" w:hAnsi="Times New Roman" w:cs="Times New Roman"/>
          <w:sz w:val="24"/>
          <w:szCs w:val="24"/>
        </w:rPr>
        <w:t>Açılış</w:t>
      </w:r>
      <w:proofErr w:type="spellEnd"/>
      <w:r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6E3D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6E3D">
        <w:rPr>
          <w:rFonts w:ascii="Times New Roman" w:hAnsi="Times New Roman" w:cs="Times New Roman"/>
          <w:sz w:val="24"/>
          <w:szCs w:val="24"/>
        </w:rPr>
        <w:t>yoklama</w:t>
      </w:r>
      <w:proofErr w:type="spellEnd"/>
      <w:r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6E3D">
        <w:rPr>
          <w:rFonts w:ascii="Times New Roman" w:hAnsi="Times New Roman" w:cs="Times New Roman"/>
          <w:sz w:val="24"/>
          <w:szCs w:val="24"/>
        </w:rPr>
        <w:t>yapıldı</w:t>
      </w:r>
      <w:proofErr w:type="spellEnd"/>
      <w:r w:rsidRPr="00956E3D">
        <w:rPr>
          <w:rFonts w:ascii="Times New Roman" w:hAnsi="Times New Roman" w:cs="Times New Roman"/>
          <w:sz w:val="24"/>
          <w:szCs w:val="24"/>
        </w:rPr>
        <w:t>.</w:t>
      </w:r>
    </w:p>
    <w:p w14:paraId="790546D9" w14:textId="6499B0C8" w:rsidR="00F350FF" w:rsidRPr="00956E3D" w:rsidRDefault="00E62B89" w:rsidP="007F27DF">
      <w:pPr>
        <w:rPr>
          <w:rFonts w:ascii="Times New Roman" w:hAnsi="Times New Roman" w:cs="Times New Roman"/>
          <w:sz w:val="24"/>
          <w:szCs w:val="24"/>
        </w:rPr>
      </w:pPr>
      <w:r w:rsidRPr="00956E3D">
        <w:rPr>
          <w:rFonts w:ascii="Times New Roman" w:hAnsi="Times New Roman" w:cs="Times New Roman"/>
          <w:sz w:val="24"/>
          <w:szCs w:val="24"/>
        </w:rPr>
        <w:t>2</w:t>
      </w:r>
      <w:r w:rsidR="00F350FF" w:rsidRPr="00956E3D">
        <w:rPr>
          <w:rFonts w:ascii="Times New Roman" w:hAnsi="Times New Roman" w:cs="Times New Roman"/>
          <w:sz w:val="24"/>
          <w:szCs w:val="24"/>
        </w:rPr>
        <w:t xml:space="preserve">. </w:t>
      </w:r>
      <w:r w:rsidR="001E4BF8" w:rsidRPr="00956E3D">
        <w:rPr>
          <w:rFonts w:ascii="Times New Roman" w:hAnsi="Times New Roman" w:cs="Times New Roman"/>
          <w:sz w:val="24"/>
          <w:szCs w:val="24"/>
        </w:rPr>
        <w:t>I</w:t>
      </w:r>
      <w:r w:rsidR="00F350FF" w:rsidRPr="00956E3D">
        <w:rPr>
          <w:rFonts w:ascii="Times New Roman" w:hAnsi="Times New Roman" w:cs="Times New Roman"/>
          <w:sz w:val="24"/>
          <w:szCs w:val="24"/>
        </w:rPr>
        <w:t>. dönem değerlendirilerek eksiklikler belirlendi.</w:t>
      </w:r>
      <w:r w:rsidR="001E4BF8" w:rsidRPr="00956E3D">
        <w:rPr>
          <w:rFonts w:ascii="Times New Roman" w:hAnsi="Times New Roman" w:cs="Times New Roman"/>
          <w:sz w:val="24"/>
          <w:szCs w:val="24"/>
        </w:rPr>
        <w:t xml:space="preserve"> </w:t>
      </w:r>
      <w:r w:rsidR="00F350FF" w:rsidRPr="00956E3D">
        <w:rPr>
          <w:rFonts w:ascii="Times New Roman" w:hAnsi="Times New Roman" w:cs="Times New Roman"/>
          <w:sz w:val="24"/>
          <w:szCs w:val="24"/>
        </w:rPr>
        <w:t xml:space="preserve">Öğrencilerin 1. dönem performansları detaylı şekilde analiz edildi. Dersin kazanımlarına ulaşılamayan konular tespit edilerek 2. </w:t>
      </w:r>
      <w:proofErr w:type="spellStart"/>
      <w:r w:rsidR="00F350FF" w:rsidRPr="00956E3D">
        <w:rPr>
          <w:rFonts w:ascii="Times New Roman" w:hAnsi="Times New Roman" w:cs="Times New Roman"/>
          <w:sz w:val="24"/>
          <w:szCs w:val="24"/>
        </w:rPr>
        <w:t>dönemde</w:t>
      </w:r>
      <w:proofErr w:type="spellEnd"/>
      <w:r w:rsidR="00F350FF"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50FF" w:rsidRPr="00956E3D">
        <w:rPr>
          <w:rFonts w:ascii="Times New Roman" w:hAnsi="Times New Roman" w:cs="Times New Roman"/>
          <w:sz w:val="24"/>
          <w:szCs w:val="24"/>
        </w:rPr>
        <w:t>tekrar</w:t>
      </w:r>
      <w:proofErr w:type="spellEnd"/>
      <w:r w:rsidR="00F350FF"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50FF" w:rsidRPr="00956E3D">
        <w:rPr>
          <w:rFonts w:ascii="Times New Roman" w:hAnsi="Times New Roman" w:cs="Times New Roman"/>
          <w:sz w:val="24"/>
          <w:szCs w:val="24"/>
        </w:rPr>
        <w:t>edilmesine</w:t>
      </w:r>
      <w:proofErr w:type="spellEnd"/>
      <w:r w:rsidR="002358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58C3">
        <w:t>ve</w:t>
      </w:r>
      <w:proofErr w:type="spellEnd"/>
      <w:r w:rsidR="002358C3">
        <w:t xml:space="preserve"> </w:t>
      </w:r>
      <w:proofErr w:type="spellStart"/>
      <w:r w:rsidR="002358C3">
        <w:t>öğrencilerin</w:t>
      </w:r>
      <w:proofErr w:type="spellEnd"/>
      <w:r w:rsidR="002358C3">
        <w:t xml:space="preserve"> </w:t>
      </w:r>
      <w:proofErr w:type="spellStart"/>
      <w:r w:rsidR="002358C3">
        <w:t>aktif</w:t>
      </w:r>
      <w:proofErr w:type="spellEnd"/>
      <w:r w:rsidR="002358C3">
        <w:t xml:space="preserve"> </w:t>
      </w:r>
      <w:proofErr w:type="spellStart"/>
      <w:r w:rsidR="002358C3">
        <w:t>katılım</w:t>
      </w:r>
      <w:proofErr w:type="spellEnd"/>
      <w:r w:rsidR="002358C3">
        <w:t xml:space="preserve"> </w:t>
      </w:r>
      <w:proofErr w:type="spellStart"/>
      <w:r w:rsidR="002358C3">
        <w:t>sağlayabileceği</w:t>
      </w:r>
      <w:proofErr w:type="spellEnd"/>
      <w:r w:rsidR="002358C3">
        <w:t xml:space="preserve"> </w:t>
      </w:r>
      <w:proofErr w:type="spellStart"/>
      <w:r w:rsidR="002358C3">
        <w:t>uygulamalı</w:t>
      </w:r>
      <w:proofErr w:type="spellEnd"/>
      <w:r w:rsidR="002358C3">
        <w:t xml:space="preserve"> </w:t>
      </w:r>
      <w:proofErr w:type="spellStart"/>
      <w:r w:rsidR="002358C3">
        <w:t>ders</w:t>
      </w:r>
      <w:proofErr w:type="spellEnd"/>
      <w:r w:rsidR="002358C3">
        <w:t xml:space="preserve"> </w:t>
      </w:r>
      <w:proofErr w:type="spellStart"/>
      <w:r w:rsidR="002358C3">
        <w:t>etkinliklerine</w:t>
      </w:r>
      <w:proofErr w:type="spellEnd"/>
      <w:r w:rsidR="002358C3">
        <w:t xml:space="preserve"> </w:t>
      </w:r>
      <w:proofErr w:type="spellStart"/>
      <w:r w:rsidR="002358C3">
        <w:t>daha</w:t>
      </w:r>
      <w:proofErr w:type="spellEnd"/>
      <w:r w:rsidR="002358C3">
        <w:t xml:space="preserve"> </w:t>
      </w:r>
      <w:proofErr w:type="spellStart"/>
      <w:r w:rsidR="002358C3">
        <w:t>fazla</w:t>
      </w:r>
      <w:proofErr w:type="spellEnd"/>
      <w:r w:rsidR="002358C3">
        <w:t xml:space="preserve"> </w:t>
      </w:r>
      <w:proofErr w:type="spellStart"/>
      <w:r w:rsidR="002358C3">
        <w:t>yer</w:t>
      </w:r>
      <w:proofErr w:type="spellEnd"/>
      <w:r w:rsidR="002358C3">
        <w:t xml:space="preserve"> </w:t>
      </w:r>
      <w:proofErr w:type="spellStart"/>
      <w:r w:rsidR="002358C3">
        <w:t>verilmesine</w:t>
      </w:r>
      <w:proofErr w:type="spellEnd"/>
      <w:r w:rsidR="002358C3">
        <w:t xml:space="preserve"> </w:t>
      </w:r>
      <w:proofErr w:type="spellStart"/>
      <w:r w:rsidR="002358C3">
        <w:t>karar</w:t>
      </w:r>
      <w:proofErr w:type="spellEnd"/>
      <w:r w:rsidR="002358C3">
        <w:t xml:space="preserve"> </w:t>
      </w:r>
      <w:proofErr w:type="spellStart"/>
      <w:r w:rsidR="002358C3">
        <w:t>verildi</w:t>
      </w:r>
      <w:proofErr w:type="spellEnd"/>
      <w:r w:rsidR="002358C3">
        <w:t>.</w:t>
      </w:r>
    </w:p>
    <w:p w14:paraId="5A7BF714" w14:textId="5B85DC6D" w:rsidR="00F350FF" w:rsidRPr="002358C3" w:rsidRDefault="00E62B89" w:rsidP="007F27DF">
      <w:r w:rsidRPr="00956E3D">
        <w:rPr>
          <w:rFonts w:ascii="Times New Roman" w:hAnsi="Times New Roman" w:cs="Times New Roman"/>
          <w:sz w:val="24"/>
          <w:szCs w:val="24"/>
        </w:rPr>
        <w:t>3</w:t>
      </w:r>
      <w:r w:rsidR="00F350FF" w:rsidRPr="00956E3D">
        <w:rPr>
          <w:rFonts w:ascii="Times New Roman" w:hAnsi="Times New Roman" w:cs="Times New Roman"/>
          <w:sz w:val="24"/>
          <w:szCs w:val="24"/>
        </w:rPr>
        <w:t xml:space="preserve">. </w:t>
      </w:r>
      <w:r w:rsidR="001E4BF8" w:rsidRPr="00956E3D">
        <w:rPr>
          <w:rFonts w:ascii="Times New Roman" w:hAnsi="Times New Roman" w:cs="Times New Roman"/>
          <w:sz w:val="24"/>
          <w:szCs w:val="24"/>
        </w:rPr>
        <w:t>II</w:t>
      </w:r>
      <w:r w:rsidR="00F350FF" w:rsidRPr="00956E3D">
        <w:rPr>
          <w:rFonts w:ascii="Times New Roman" w:hAnsi="Times New Roman" w:cs="Times New Roman"/>
          <w:sz w:val="24"/>
          <w:szCs w:val="24"/>
        </w:rPr>
        <w:t xml:space="preserve">. dönem için ders işleyiş planı ve kazanımlar revize edildi. Mevcut ders programı gözden geçirilerek, konuların daha anlaşılır olması adına görsel ve </w:t>
      </w:r>
      <w:proofErr w:type="spellStart"/>
      <w:r w:rsidR="00F350FF" w:rsidRPr="00956E3D">
        <w:rPr>
          <w:rFonts w:ascii="Times New Roman" w:hAnsi="Times New Roman" w:cs="Times New Roman"/>
          <w:sz w:val="24"/>
          <w:szCs w:val="24"/>
        </w:rPr>
        <w:t>uygulamalı</w:t>
      </w:r>
      <w:proofErr w:type="spellEnd"/>
      <w:r w:rsidR="00F350FF"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50FF" w:rsidRPr="00956E3D">
        <w:rPr>
          <w:rFonts w:ascii="Times New Roman" w:hAnsi="Times New Roman" w:cs="Times New Roman"/>
          <w:sz w:val="24"/>
          <w:szCs w:val="24"/>
        </w:rPr>
        <w:t>materyallerin</w:t>
      </w:r>
      <w:proofErr w:type="spellEnd"/>
      <w:r w:rsidR="00F350FF"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50FF" w:rsidRPr="00956E3D">
        <w:rPr>
          <w:rFonts w:ascii="Times New Roman" w:hAnsi="Times New Roman" w:cs="Times New Roman"/>
          <w:sz w:val="24"/>
          <w:szCs w:val="24"/>
        </w:rPr>
        <w:t>daha</w:t>
      </w:r>
      <w:proofErr w:type="spellEnd"/>
      <w:r w:rsidR="00F350FF"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50FF" w:rsidRPr="00956E3D">
        <w:rPr>
          <w:rFonts w:ascii="Times New Roman" w:hAnsi="Times New Roman" w:cs="Times New Roman"/>
          <w:sz w:val="24"/>
          <w:szCs w:val="24"/>
        </w:rPr>
        <w:t>fazla</w:t>
      </w:r>
      <w:proofErr w:type="spellEnd"/>
      <w:r w:rsidR="00F350FF"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50FF" w:rsidRPr="00956E3D">
        <w:rPr>
          <w:rFonts w:ascii="Times New Roman" w:hAnsi="Times New Roman" w:cs="Times New Roman"/>
          <w:sz w:val="24"/>
          <w:szCs w:val="24"/>
        </w:rPr>
        <w:t>kullanılması</w:t>
      </w:r>
      <w:proofErr w:type="spellEnd"/>
      <w:r w:rsidR="00F350FF"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50FF" w:rsidRPr="00956E3D">
        <w:rPr>
          <w:rFonts w:ascii="Times New Roman" w:hAnsi="Times New Roman" w:cs="Times New Roman"/>
          <w:sz w:val="24"/>
          <w:szCs w:val="24"/>
        </w:rPr>
        <w:t>gerektiği</w:t>
      </w:r>
      <w:proofErr w:type="spellEnd"/>
      <w:r w:rsidR="00F350FF"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50FF" w:rsidRPr="00956E3D">
        <w:rPr>
          <w:rFonts w:ascii="Times New Roman" w:hAnsi="Times New Roman" w:cs="Times New Roman"/>
          <w:sz w:val="24"/>
          <w:szCs w:val="24"/>
        </w:rPr>
        <w:t>belirtildi</w:t>
      </w:r>
      <w:proofErr w:type="spellEnd"/>
      <w:r w:rsidR="00F350FF" w:rsidRPr="00956E3D">
        <w:rPr>
          <w:rFonts w:ascii="Times New Roman" w:hAnsi="Times New Roman" w:cs="Times New Roman"/>
          <w:sz w:val="24"/>
          <w:szCs w:val="24"/>
        </w:rPr>
        <w:t>.</w:t>
      </w:r>
      <w:r w:rsidR="002358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58C3">
        <w:t>Adabı</w:t>
      </w:r>
      <w:proofErr w:type="spellEnd"/>
      <w:r w:rsidR="002358C3">
        <w:t xml:space="preserve"> </w:t>
      </w:r>
      <w:proofErr w:type="spellStart"/>
      <w:r w:rsidR="002358C3">
        <w:t>muaşeret</w:t>
      </w:r>
      <w:proofErr w:type="spellEnd"/>
      <w:r w:rsidR="002358C3">
        <w:t xml:space="preserve"> </w:t>
      </w:r>
      <w:proofErr w:type="spellStart"/>
      <w:r w:rsidR="002358C3">
        <w:t>kurallarının</w:t>
      </w:r>
      <w:proofErr w:type="spellEnd"/>
      <w:r w:rsidR="002358C3">
        <w:t xml:space="preserve"> </w:t>
      </w:r>
      <w:proofErr w:type="spellStart"/>
      <w:r w:rsidR="002358C3">
        <w:t>sadece</w:t>
      </w:r>
      <w:proofErr w:type="spellEnd"/>
      <w:r w:rsidR="002358C3">
        <w:t xml:space="preserve"> </w:t>
      </w:r>
      <w:proofErr w:type="spellStart"/>
      <w:r w:rsidR="002358C3">
        <w:t>teorik</w:t>
      </w:r>
      <w:proofErr w:type="spellEnd"/>
      <w:r w:rsidR="002358C3">
        <w:t xml:space="preserve"> </w:t>
      </w:r>
      <w:proofErr w:type="spellStart"/>
      <w:r w:rsidR="002358C3">
        <w:t>olarak</w:t>
      </w:r>
      <w:proofErr w:type="spellEnd"/>
      <w:r w:rsidR="002358C3">
        <w:t xml:space="preserve"> </w:t>
      </w:r>
      <w:proofErr w:type="spellStart"/>
      <w:r w:rsidR="002358C3">
        <w:t>değil</w:t>
      </w:r>
      <w:proofErr w:type="spellEnd"/>
      <w:r w:rsidR="002358C3">
        <w:t xml:space="preserve">, </w:t>
      </w:r>
      <w:proofErr w:type="spellStart"/>
      <w:r w:rsidR="002358C3">
        <w:t>sınıf</w:t>
      </w:r>
      <w:proofErr w:type="spellEnd"/>
      <w:r w:rsidR="002358C3">
        <w:t xml:space="preserve"> </w:t>
      </w:r>
      <w:proofErr w:type="spellStart"/>
      <w:r w:rsidR="002358C3">
        <w:t>içi</w:t>
      </w:r>
      <w:proofErr w:type="spellEnd"/>
      <w:r w:rsidR="002358C3">
        <w:t xml:space="preserve"> </w:t>
      </w:r>
      <w:proofErr w:type="spellStart"/>
      <w:r w:rsidR="002358C3">
        <w:t>etkinlikler</w:t>
      </w:r>
      <w:proofErr w:type="spellEnd"/>
      <w:r w:rsidR="002358C3">
        <w:t xml:space="preserve"> </w:t>
      </w:r>
      <w:proofErr w:type="spellStart"/>
      <w:r w:rsidR="002358C3">
        <w:t>ve</w:t>
      </w:r>
      <w:proofErr w:type="spellEnd"/>
      <w:r w:rsidR="002358C3">
        <w:t xml:space="preserve"> drama </w:t>
      </w:r>
      <w:proofErr w:type="spellStart"/>
      <w:r w:rsidR="002358C3">
        <w:t>yöntemi</w:t>
      </w:r>
      <w:proofErr w:type="spellEnd"/>
      <w:r w:rsidR="002358C3">
        <w:t xml:space="preserve"> </w:t>
      </w:r>
      <w:proofErr w:type="spellStart"/>
      <w:r w:rsidR="002358C3">
        <w:t>ile</w:t>
      </w:r>
      <w:proofErr w:type="spellEnd"/>
      <w:r w:rsidR="002358C3">
        <w:t xml:space="preserve"> </w:t>
      </w:r>
      <w:proofErr w:type="spellStart"/>
      <w:r w:rsidR="002358C3">
        <w:t>uygulamalı</w:t>
      </w:r>
      <w:proofErr w:type="spellEnd"/>
      <w:r w:rsidR="002358C3">
        <w:t xml:space="preserve"> </w:t>
      </w:r>
      <w:proofErr w:type="spellStart"/>
      <w:r w:rsidR="002358C3">
        <w:t>olarak</w:t>
      </w:r>
      <w:proofErr w:type="spellEnd"/>
      <w:r w:rsidR="002358C3">
        <w:t xml:space="preserve"> </w:t>
      </w:r>
      <w:proofErr w:type="spellStart"/>
      <w:r w:rsidR="002358C3">
        <w:t>aktarılmasına</w:t>
      </w:r>
      <w:proofErr w:type="spellEnd"/>
      <w:r w:rsidR="002358C3">
        <w:t xml:space="preserve"> </w:t>
      </w:r>
      <w:proofErr w:type="spellStart"/>
      <w:r w:rsidR="002358C3">
        <w:t>karar</w:t>
      </w:r>
      <w:proofErr w:type="spellEnd"/>
      <w:r w:rsidR="002358C3">
        <w:t xml:space="preserve"> </w:t>
      </w:r>
      <w:proofErr w:type="spellStart"/>
      <w:r w:rsidR="002358C3">
        <w:t>verildi</w:t>
      </w:r>
      <w:proofErr w:type="spellEnd"/>
      <w:r w:rsidR="002358C3">
        <w:t xml:space="preserve">. </w:t>
      </w:r>
      <w:proofErr w:type="spellStart"/>
      <w:r w:rsidR="002358C3">
        <w:t>Ayrıca</w:t>
      </w:r>
      <w:proofErr w:type="spellEnd"/>
      <w:r w:rsidR="002358C3">
        <w:t xml:space="preserve">, </w:t>
      </w:r>
      <w:proofErr w:type="spellStart"/>
      <w:r w:rsidR="002358C3">
        <w:t>ders</w:t>
      </w:r>
      <w:proofErr w:type="spellEnd"/>
      <w:r w:rsidR="002358C3">
        <w:t xml:space="preserve"> </w:t>
      </w:r>
      <w:proofErr w:type="spellStart"/>
      <w:r w:rsidR="002358C3">
        <w:t>konularının</w:t>
      </w:r>
      <w:proofErr w:type="spellEnd"/>
      <w:r w:rsidR="002358C3">
        <w:t xml:space="preserve"> </w:t>
      </w:r>
      <w:proofErr w:type="spellStart"/>
      <w:r w:rsidR="002358C3">
        <w:t>gerçek</w:t>
      </w:r>
      <w:proofErr w:type="spellEnd"/>
      <w:r w:rsidR="002358C3">
        <w:t xml:space="preserve"> </w:t>
      </w:r>
      <w:proofErr w:type="spellStart"/>
      <w:r w:rsidR="002358C3">
        <w:t>hayatla</w:t>
      </w:r>
      <w:proofErr w:type="spellEnd"/>
      <w:r w:rsidR="002358C3">
        <w:t xml:space="preserve"> </w:t>
      </w:r>
      <w:proofErr w:type="spellStart"/>
      <w:r w:rsidR="002358C3">
        <w:t>ilişkilendirilerek</w:t>
      </w:r>
      <w:proofErr w:type="spellEnd"/>
      <w:r w:rsidR="002358C3">
        <w:t xml:space="preserve"> </w:t>
      </w:r>
      <w:proofErr w:type="spellStart"/>
      <w:r w:rsidR="002358C3">
        <w:t>anlatılmasının</w:t>
      </w:r>
      <w:proofErr w:type="spellEnd"/>
      <w:r w:rsidR="002358C3">
        <w:t xml:space="preserve">, </w:t>
      </w:r>
      <w:proofErr w:type="spellStart"/>
      <w:r w:rsidR="002358C3">
        <w:t>öğrencilerin</w:t>
      </w:r>
      <w:proofErr w:type="spellEnd"/>
      <w:r w:rsidR="002358C3">
        <w:t xml:space="preserve"> </w:t>
      </w:r>
      <w:proofErr w:type="spellStart"/>
      <w:r w:rsidR="002358C3">
        <w:t>ilgisini</w:t>
      </w:r>
      <w:proofErr w:type="spellEnd"/>
      <w:r w:rsidR="002358C3">
        <w:t xml:space="preserve"> </w:t>
      </w:r>
      <w:proofErr w:type="spellStart"/>
      <w:r w:rsidR="002358C3">
        <w:t>artıracağı</w:t>
      </w:r>
      <w:proofErr w:type="spellEnd"/>
      <w:r w:rsidR="002358C3">
        <w:t xml:space="preserve"> </w:t>
      </w:r>
      <w:proofErr w:type="spellStart"/>
      <w:r w:rsidR="002358C3">
        <w:t>ve</w:t>
      </w:r>
      <w:proofErr w:type="spellEnd"/>
      <w:r w:rsidR="002358C3">
        <w:t xml:space="preserve"> </w:t>
      </w:r>
      <w:proofErr w:type="spellStart"/>
      <w:r w:rsidR="002358C3">
        <w:t>kalıcı</w:t>
      </w:r>
      <w:proofErr w:type="spellEnd"/>
      <w:r w:rsidR="002358C3">
        <w:t xml:space="preserve"> </w:t>
      </w:r>
      <w:proofErr w:type="spellStart"/>
      <w:r w:rsidR="002358C3">
        <w:t>öğrenmeyi</w:t>
      </w:r>
      <w:proofErr w:type="spellEnd"/>
      <w:r w:rsidR="002358C3">
        <w:t xml:space="preserve"> </w:t>
      </w:r>
      <w:proofErr w:type="spellStart"/>
      <w:r w:rsidR="002358C3">
        <w:t>destekleyeceği</w:t>
      </w:r>
      <w:proofErr w:type="spellEnd"/>
      <w:r w:rsidR="002358C3">
        <w:t xml:space="preserve"> </w:t>
      </w:r>
      <w:proofErr w:type="spellStart"/>
      <w:r w:rsidR="002358C3">
        <w:t>belirtildi</w:t>
      </w:r>
      <w:proofErr w:type="spellEnd"/>
      <w:r w:rsidR="002358C3">
        <w:t>.</w:t>
      </w:r>
    </w:p>
    <w:p w14:paraId="60C2AB08" w14:textId="35BD2EC1" w:rsidR="00F350FF" w:rsidRPr="00956E3D" w:rsidRDefault="00E62B89" w:rsidP="007F27DF">
      <w:pPr>
        <w:rPr>
          <w:rFonts w:ascii="Times New Roman" w:hAnsi="Times New Roman" w:cs="Times New Roman"/>
          <w:sz w:val="24"/>
          <w:szCs w:val="24"/>
        </w:rPr>
      </w:pPr>
      <w:r w:rsidRPr="00956E3D">
        <w:rPr>
          <w:rFonts w:ascii="Times New Roman" w:hAnsi="Times New Roman" w:cs="Times New Roman"/>
          <w:sz w:val="24"/>
          <w:szCs w:val="24"/>
        </w:rPr>
        <w:t>4</w:t>
      </w:r>
      <w:r w:rsidR="00F350FF" w:rsidRPr="00956E3D">
        <w:rPr>
          <w:rFonts w:ascii="Times New Roman" w:hAnsi="Times New Roman" w:cs="Times New Roman"/>
          <w:sz w:val="24"/>
          <w:szCs w:val="24"/>
        </w:rPr>
        <w:t>. Ölçme ve değerlendirme sürecinde yazılı, sözlü ve uygulamalı sınavların dengeli bir şekilde yapılmasına karar verildi.</w:t>
      </w:r>
      <w:r w:rsidR="00401335" w:rsidRPr="00956E3D">
        <w:rPr>
          <w:rFonts w:ascii="Times New Roman" w:hAnsi="Times New Roman" w:cs="Times New Roman"/>
          <w:sz w:val="24"/>
          <w:szCs w:val="24"/>
        </w:rPr>
        <w:t xml:space="preserve"> </w:t>
      </w:r>
      <w:r w:rsidR="00F350FF" w:rsidRPr="00956E3D">
        <w:rPr>
          <w:rFonts w:ascii="Times New Roman" w:hAnsi="Times New Roman" w:cs="Times New Roman"/>
          <w:sz w:val="24"/>
          <w:szCs w:val="24"/>
        </w:rPr>
        <w:t>Öğrencilerin dersin kazanımlarına ne düzeyde ulaştığını daha iyi ölçebilmek için değerlendirme sürecinde yalnızca yazılı sınavlara bağlı kalınmayacağı, aynı zamanda sınıf içi performans değerlendirmelerinin de önemli olduğu kararlaştırıldı.</w:t>
      </w:r>
    </w:p>
    <w:p w14:paraId="272839E9" w14:textId="05C9A283" w:rsidR="00F350FF" w:rsidRDefault="00E62B89" w:rsidP="007F27DF">
      <w:pPr>
        <w:rPr>
          <w:rFonts w:ascii="Times New Roman" w:hAnsi="Times New Roman" w:cs="Times New Roman"/>
          <w:sz w:val="24"/>
          <w:szCs w:val="24"/>
        </w:rPr>
      </w:pPr>
      <w:r w:rsidRPr="00956E3D">
        <w:rPr>
          <w:rFonts w:ascii="Times New Roman" w:hAnsi="Times New Roman" w:cs="Times New Roman"/>
          <w:sz w:val="24"/>
          <w:szCs w:val="24"/>
        </w:rPr>
        <w:t>5</w:t>
      </w:r>
      <w:r w:rsidR="00F350FF" w:rsidRPr="00956E3D">
        <w:rPr>
          <w:rFonts w:ascii="Times New Roman" w:hAnsi="Times New Roman" w:cs="Times New Roman"/>
          <w:sz w:val="24"/>
          <w:szCs w:val="24"/>
        </w:rPr>
        <w:t>. Etkinliklerin öğrencilerin sosyal gelişimine katkı sağlaması amacıyla çeşitli projeler planlandı.</w:t>
      </w:r>
      <w:r w:rsidR="00401335" w:rsidRPr="00956E3D">
        <w:rPr>
          <w:rFonts w:ascii="Times New Roman" w:hAnsi="Times New Roman" w:cs="Times New Roman"/>
          <w:sz w:val="24"/>
          <w:szCs w:val="24"/>
        </w:rPr>
        <w:t xml:space="preserve"> </w:t>
      </w:r>
      <w:r w:rsidR="00F350FF" w:rsidRPr="00956E3D">
        <w:rPr>
          <w:rFonts w:ascii="Times New Roman" w:hAnsi="Times New Roman" w:cs="Times New Roman"/>
          <w:sz w:val="24"/>
          <w:szCs w:val="24"/>
        </w:rPr>
        <w:t xml:space="preserve">Öğrencilerin toplum içinde daha saygılı ve bilinçli bireyler olmalarını desteklemek amacıyla, okul içinde adabı muaşeretle ilgili uygulamalı etkinlikler düzenlenmesine karar verildi. Bu etkinlikler arasında ‘Görgü </w:t>
      </w:r>
      <w:proofErr w:type="spellStart"/>
      <w:r w:rsidR="00F350FF" w:rsidRPr="00956E3D">
        <w:rPr>
          <w:rFonts w:ascii="Times New Roman" w:hAnsi="Times New Roman" w:cs="Times New Roman"/>
          <w:sz w:val="24"/>
          <w:szCs w:val="24"/>
        </w:rPr>
        <w:t>Kuralları</w:t>
      </w:r>
      <w:proofErr w:type="spellEnd"/>
      <w:r w:rsidR="00F350FF"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50FF" w:rsidRPr="00956E3D">
        <w:rPr>
          <w:rFonts w:ascii="Times New Roman" w:hAnsi="Times New Roman" w:cs="Times New Roman"/>
          <w:sz w:val="24"/>
          <w:szCs w:val="24"/>
        </w:rPr>
        <w:t>Farkındalık</w:t>
      </w:r>
      <w:proofErr w:type="spellEnd"/>
      <w:r w:rsidR="00F350FF"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50FF" w:rsidRPr="00956E3D">
        <w:rPr>
          <w:rFonts w:ascii="Times New Roman" w:hAnsi="Times New Roman" w:cs="Times New Roman"/>
          <w:sz w:val="24"/>
          <w:szCs w:val="24"/>
        </w:rPr>
        <w:t>Günü</w:t>
      </w:r>
      <w:proofErr w:type="spellEnd"/>
      <w:r w:rsidR="00F350FF" w:rsidRPr="00956E3D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="00F350FF" w:rsidRPr="00956E3D">
        <w:rPr>
          <w:rFonts w:ascii="Times New Roman" w:hAnsi="Times New Roman" w:cs="Times New Roman"/>
          <w:sz w:val="24"/>
          <w:szCs w:val="24"/>
        </w:rPr>
        <w:t>gibi</w:t>
      </w:r>
      <w:proofErr w:type="spellEnd"/>
      <w:r w:rsidR="00F350FF"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50FF" w:rsidRPr="00956E3D">
        <w:rPr>
          <w:rFonts w:ascii="Times New Roman" w:hAnsi="Times New Roman" w:cs="Times New Roman"/>
          <w:sz w:val="24"/>
          <w:szCs w:val="24"/>
        </w:rPr>
        <w:t>projeler</w:t>
      </w:r>
      <w:proofErr w:type="spellEnd"/>
      <w:r w:rsidR="00F350FF"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50FF" w:rsidRPr="00956E3D">
        <w:rPr>
          <w:rFonts w:ascii="Times New Roman" w:hAnsi="Times New Roman" w:cs="Times New Roman"/>
          <w:sz w:val="24"/>
          <w:szCs w:val="24"/>
        </w:rPr>
        <w:t>yer</w:t>
      </w:r>
      <w:proofErr w:type="spellEnd"/>
      <w:r w:rsidR="00F350FF"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50FF" w:rsidRPr="00956E3D">
        <w:rPr>
          <w:rFonts w:ascii="Times New Roman" w:hAnsi="Times New Roman" w:cs="Times New Roman"/>
          <w:sz w:val="24"/>
          <w:szCs w:val="24"/>
        </w:rPr>
        <w:t>alacak</w:t>
      </w:r>
      <w:proofErr w:type="spellEnd"/>
      <w:r w:rsidR="00F350FF" w:rsidRPr="00956E3D">
        <w:rPr>
          <w:rFonts w:ascii="Times New Roman" w:hAnsi="Times New Roman" w:cs="Times New Roman"/>
          <w:sz w:val="24"/>
          <w:szCs w:val="24"/>
        </w:rPr>
        <w:t>.</w:t>
      </w:r>
    </w:p>
    <w:p w14:paraId="236C2387" w14:textId="757104A4" w:rsidR="002358C3" w:rsidRPr="00956E3D" w:rsidRDefault="002358C3" w:rsidP="002358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>
        <w:t>Öğrenci</w:t>
      </w:r>
      <w:proofErr w:type="spellEnd"/>
      <w:r>
        <w:t xml:space="preserve"> </w:t>
      </w:r>
      <w:proofErr w:type="spellStart"/>
      <w:r>
        <w:t>katılımını</w:t>
      </w:r>
      <w:proofErr w:type="spellEnd"/>
      <w:r>
        <w:t xml:space="preserve"> </w:t>
      </w:r>
      <w:proofErr w:type="spellStart"/>
      <w:r>
        <w:t>artırmaya</w:t>
      </w:r>
      <w:proofErr w:type="spellEnd"/>
      <w:r>
        <w:t xml:space="preserve"> </w:t>
      </w:r>
      <w:proofErr w:type="spellStart"/>
      <w:r>
        <w:t>yönelik</w:t>
      </w:r>
      <w:proofErr w:type="spellEnd"/>
      <w:r>
        <w:t xml:space="preserve"> </w:t>
      </w:r>
      <w:proofErr w:type="spellStart"/>
      <w:r>
        <w:t>motivasyon</w:t>
      </w:r>
      <w:proofErr w:type="spellEnd"/>
      <w:r>
        <w:t xml:space="preserve"> </w:t>
      </w:r>
      <w:proofErr w:type="spellStart"/>
      <w:r>
        <w:t>çalışmaları</w:t>
      </w:r>
      <w:proofErr w:type="spellEnd"/>
      <w:r>
        <w:t xml:space="preserve"> </w:t>
      </w:r>
      <w:proofErr w:type="spellStart"/>
      <w:r>
        <w:t>yapılmasına</w:t>
      </w:r>
      <w:proofErr w:type="spellEnd"/>
      <w:r>
        <w:t xml:space="preserve"> </w:t>
      </w:r>
      <w:proofErr w:type="spellStart"/>
      <w:r>
        <w:t>karar</w:t>
      </w:r>
      <w:proofErr w:type="spellEnd"/>
      <w:r>
        <w:t xml:space="preserve"> </w:t>
      </w:r>
      <w:proofErr w:type="spellStart"/>
      <w:r>
        <w:t>verildi</w:t>
      </w:r>
      <w:proofErr w:type="spellEnd"/>
      <w:r>
        <w:t xml:space="preserve">. </w:t>
      </w:r>
      <w:proofErr w:type="spellStart"/>
      <w:r>
        <w:t>Öğrencilerin</w:t>
      </w:r>
      <w:proofErr w:type="spellEnd"/>
      <w:r>
        <w:t xml:space="preserve"> </w:t>
      </w:r>
      <w:proofErr w:type="spellStart"/>
      <w:r>
        <w:t>derse</w:t>
      </w:r>
      <w:proofErr w:type="spellEnd"/>
      <w:r>
        <w:t xml:space="preserve"> </w:t>
      </w:r>
      <w:proofErr w:type="spellStart"/>
      <w:r>
        <w:t>aktif</w:t>
      </w:r>
      <w:proofErr w:type="spellEnd"/>
      <w:r>
        <w:t xml:space="preserve"> </w:t>
      </w:r>
      <w:proofErr w:type="spellStart"/>
      <w:r>
        <w:t>katılımını</w:t>
      </w:r>
      <w:proofErr w:type="spellEnd"/>
      <w:r>
        <w:t xml:space="preserve"> </w:t>
      </w:r>
      <w:proofErr w:type="spellStart"/>
      <w:r>
        <w:t>sağlamak</w:t>
      </w:r>
      <w:proofErr w:type="spellEnd"/>
      <w:r>
        <w:t xml:space="preserve"> </w:t>
      </w:r>
      <w:proofErr w:type="spellStart"/>
      <w:r>
        <w:t>amacıyla</w:t>
      </w:r>
      <w:proofErr w:type="spellEnd"/>
      <w:r>
        <w:t xml:space="preserve"> </w:t>
      </w:r>
      <w:proofErr w:type="spellStart"/>
      <w:r>
        <w:t>bazı</w:t>
      </w:r>
      <w:proofErr w:type="spellEnd"/>
      <w:r>
        <w:t xml:space="preserve"> </w:t>
      </w:r>
      <w:proofErr w:type="spellStart"/>
      <w:r>
        <w:t>yenilikler</w:t>
      </w:r>
      <w:proofErr w:type="spellEnd"/>
      <w:r>
        <w:t xml:space="preserve"> </w:t>
      </w:r>
      <w:proofErr w:type="spellStart"/>
      <w:r>
        <w:t>uygulanacaktır</w:t>
      </w:r>
      <w:proofErr w:type="spellEnd"/>
      <w:r>
        <w:t xml:space="preserve">. </w:t>
      </w:r>
      <w:proofErr w:type="spellStart"/>
      <w:r>
        <w:t>Özellikle</w:t>
      </w:r>
      <w:proofErr w:type="spellEnd"/>
      <w:r>
        <w:t xml:space="preserve">, </w:t>
      </w:r>
      <w:proofErr w:type="spellStart"/>
      <w:r>
        <w:t>öğrencilerin</w:t>
      </w:r>
      <w:proofErr w:type="spellEnd"/>
      <w:r>
        <w:t xml:space="preserve"> </w:t>
      </w:r>
      <w:proofErr w:type="spellStart"/>
      <w:r>
        <w:t>kendilerini</w:t>
      </w:r>
      <w:proofErr w:type="spellEnd"/>
      <w:r>
        <w:t xml:space="preserve"> </w:t>
      </w:r>
      <w:proofErr w:type="spellStart"/>
      <w:r>
        <w:t>ifade</w:t>
      </w:r>
      <w:proofErr w:type="spellEnd"/>
      <w:r>
        <w:t xml:space="preserve"> </w:t>
      </w:r>
      <w:proofErr w:type="spellStart"/>
      <w:r>
        <w:t>etmelerini</w:t>
      </w:r>
      <w:proofErr w:type="spellEnd"/>
      <w:r>
        <w:t xml:space="preserve"> </w:t>
      </w:r>
      <w:proofErr w:type="spellStart"/>
      <w:r>
        <w:t>teşvik</w:t>
      </w:r>
      <w:proofErr w:type="spellEnd"/>
      <w:r>
        <w:t xml:space="preserve"> </w:t>
      </w:r>
      <w:proofErr w:type="spellStart"/>
      <w:r>
        <w:t>eden</w:t>
      </w:r>
      <w:proofErr w:type="spellEnd"/>
      <w:r>
        <w:t xml:space="preserve"> drama </w:t>
      </w:r>
      <w:proofErr w:type="spellStart"/>
      <w:r>
        <w:t>çalışmaları</w:t>
      </w:r>
      <w:proofErr w:type="spellEnd"/>
      <w:r>
        <w:t xml:space="preserve">, </w:t>
      </w:r>
      <w:proofErr w:type="spellStart"/>
      <w:r>
        <w:t>hikâye</w:t>
      </w:r>
      <w:proofErr w:type="spellEnd"/>
      <w:r>
        <w:t xml:space="preserve"> </w:t>
      </w:r>
      <w:proofErr w:type="spellStart"/>
      <w:r>
        <w:t>anlatımları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canlandırmalar</w:t>
      </w:r>
      <w:proofErr w:type="spellEnd"/>
      <w:r>
        <w:t xml:space="preserve"> </w:t>
      </w:r>
      <w:proofErr w:type="spellStart"/>
      <w:r>
        <w:t>dersin</w:t>
      </w:r>
      <w:proofErr w:type="spellEnd"/>
      <w:r>
        <w:t xml:space="preserve"> </w:t>
      </w:r>
      <w:proofErr w:type="spellStart"/>
      <w:r>
        <w:t>akışına</w:t>
      </w:r>
      <w:proofErr w:type="spellEnd"/>
      <w:r>
        <w:t xml:space="preserve"> </w:t>
      </w:r>
      <w:proofErr w:type="spellStart"/>
      <w:r>
        <w:t>entegre</w:t>
      </w:r>
      <w:proofErr w:type="spellEnd"/>
      <w:r>
        <w:t xml:space="preserve"> </w:t>
      </w:r>
      <w:proofErr w:type="spellStart"/>
      <w:r>
        <w:t>edilecektir</w:t>
      </w:r>
      <w:proofErr w:type="spellEnd"/>
      <w:r>
        <w:t>.</w:t>
      </w:r>
    </w:p>
    <w:p w14:paraId="6BD45188" w14:textId="77777777" w:rsidR="00034AF5" w:rsidRDefault="00034AF5" w:rsidP="007F27DF">
      <w:pPr>
        <w:rPr>
          <w:rFonts w:ascii="Times New Roman" w:hAnsi="Times New Roman" w:cs="Times New Roman"/>
          <w:sz w:val="24"/>
          <w:szCs w:val="24"/>
        </w:rPr>
      </w:pPr>
    </w:p>
    <w:p w14:paraId="42399348" w14:textId="77777777" w:rsidR="00034AF5" w:rsidRDefault="00034AF5" w:rsidP="007F27DF">
      <w:pPr>
        <w:rPr>
          <w:rFonts w:ascii="Times New Roman" w:hAnsi="Times New Roman" w:cs="Times New Roman"/>
          <w:sz w:val="24"/>
          <w:szCs w:val="24"/>
        </w:rPr>
      </w:pPr>
    </w:p>
    <w:p w14:paraId="23D33D82" w14:textId="77777777" w:rsidR="00034AF5" w:rsidRDefault="00034AF5" w:rsidP="007F27DF">
      <w:pPr>
        <w:rPr>
          <w:rFonts w:ascii="Times New Roman" w:hAnsi="Times New Roman" w:cs="Times New Roman"/>
          <w:sz w:val="24"/>
          <w:szCs w:val="24"/>
        </w:rPr>
      </w:pPr>
    </w:p>
    <w:p w14:paraId="5698AEA7" w14:textId="77777777" w:rsidR="00034AF5" w:rsidRDefault="00034AF5" w:rsidP="007F27DF">
      <w:pPr>
        <w:rPr>
          <w:rFonts w:ascii="Times New Roman" w:hAnsi="Times New Roman" w:cs="Times New Roman"/>
          <w:sz w:val="24"/>
          <w:szCs w:val="24"/>
        </w:rPr>
      </w:pPr>
    </w:p>
    <w:p w14:paraId="229E26B0" w14:textId="77777777" w:rsidR="00034AF5" w:rsidRDefault="00034AF5" w:rsidP="007F27DF">
      <w:pPr>
        <w:rPr>
          <w:rFonts w:ascii="Times New Roman" w:hAnsi="Times New Roman" w:cs="Times New Roman"/>
          <w:sz w:val="24"/>
          <w:szCs w:val="24"/>
        </w:rPr>
      </w:pPr>
    </w:p>
    <w:p w14:paraId="1495F4EB" w14:textId="77777777" w:rsidR="00034AF5" w:rsidRDefault="00034AF5" w:rsidP="007F27DF">
      <w:pPr>
        <w:rPr>
          <w:rFonts w:ascii="Times New Roman" w:hAnsi="Times New Roman" w:cs="Times New Roman"/>
          <w:sz w:val="24"/>
          <w:szCs w:val="24"/>
        </w:rPr>
      </w:pPr>
    </w:p>
    <w:p w14:paraId="172D4250" w14:textId="1549D38F" w:rsidR="00034AF5" w:rsidRDefault="002358C3" w:rsidP="00034AF5"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F350FF" w:rsidRPr="00956E3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t>Sınıf</w:t>
      </w:r>
      <w:proofErr w:type="spellEnd"/>
      <w:r>
        <w:t xml:space="preserve"> </w:t>
      </w:r>
      <w:proofErr w:type="spellStart"/>
      <w:r>
        <w:t>yönetimi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disiplin</w:t>
      </w:r>
      <w:proofErr w:type="spellEnd"/>
      <w:r>
        <w:t xml:space="preserve"> </w:t>
      </w:r>
      <w:proofErr w:type="spellStart"/>
      <w:r>
        <w:t>kurallarına</w:t>
      </w:r>
      <w:proofErr w:type="spellEnd"/>
      <w:r>
        <w:t xml:space="preserve"> </w:t>
      </w:r>
      <w:proofErr w:type="spellStart"/>
      <w:r>
        <w:t>yönelik</w:t>
      </w:r>
      <w:proofErr w:type="spellEnd"/>
      <w:r>
        <w:t xml:space="preserve"> </w:t>
      </w:r>
      <w:proofErr w:type="spellStart"/>
      <w:r>
        <w:t>yeni</w:t>
      </w:r>
      <w:proofErr w:type="spellEnd"/>
      <w:r>
        <w:t xml:space="preserve"> </w:t>
      </w:r>
      <w:proofErr w:type="spellStart"/>
      <w:r>
        <w:t>önlemler</w:t>
      </w:r>
      <w:proofErr w:type="spellEnd"/>
      <w:r>
        <w:t xml:space="preserve"> </w:t>
      </w:r>
      <w:proofErr w:type="spellStart"/>
      <w:r>
        <w:t>belirlendi</w:t>
      </w:r>
      <w:proofErr w:type="spellEnd"/>
      <w:r>
        <w:t xml:space="preserve">. </w:t>
      </w:r>
      <w:proofErr w:type="spellStart"/>
      <w:r>
        <w:t>Öğrencilerin</w:t>
      </w:r>
      <w:proofErr w:type="spellEnd"/>
      <w:r>
        <w:t xml:space="preserve"> </w:t>
      </w:r>
      <w:proofErr w:type="spellStart"/>
      <w:r>
        <w:t>sınıf</w:t>
      </w:r>
      <w:proofErr w:type="spellEnd"/>
      <w:r>
        <w:t xml:space="preserve"> </w:t>
      </w:r>
      <w:proofErr w:type="spellStart"/>
      <w:r>
        <w:t>içinde</w:t>
      </w:r>
      <w:proofErr w:type="spellEnd"/>
      <w:r>
        <w:t xml:space="preserve"> </w:t>
      </w:r>
      <w:proofErr w:type="spellStart"/>
      <w:r>
        <w:t>daha</w:t>
      </w:r>
      <w:proofErr w:type="spellEnd"/>
      <w:r>
        <w:t xml:space="preserve"> </w:t>
      </w:r>
      <w:proofErr w:type="spellStart"/>
      <w:r>
        <w:t>saygılı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düzenli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ortamda</w:t>
      </w:r>
      <w:proofErr w:type="spellEnd"/>
      <w:r>
        <w:t xml:space="preserve"> </w:t>
      </w:r>
      <w:proofErr w:type="spellStart"/>
      <w:r>
        <w:t>ders</w:t>
      </w:r>
      <w:proofErr w:type="spellEnd"/>
      <w:r>
        <w:t xml:space="preserve"> </w:t>
      </w:r>
      <w:proofErr w:type="spellStart"/>
      <w:r>
        <w:t>işlemeleri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bazı</w:t>
      </w:r>
      <w:proofErr w:type="spellEnd"/>
      <w:r>
        <w:t xml:space="preserve"> </w:t>
      </w:r>
      <w:proofErr w:type="spellStart"/>
      <w:r>
        <w:t>disiplin</w:t>
      </w:r>
      <w:proofErr w:type="spellEnd"/>
      <w:r>
        <w:t xml:space="preserve"> </w:t>
      </w:r>
      <w:proofErr w:type="spellStart"/>
      <w:r>
        <w:t>kurallarının</w:t>
      </w:r>
      <w:proofErr w:type="spellEnd"/>
      <w:r>
        <w:t xml:space="preserve"> </w:t>
      </w:r>
      <w:proofErr w:type="spellStart"/>
      <w:r>
        <w:t>pekiştirilmesi</w:t>
      </w:r>
      <w:proofErr w:type="spellEnd"/>
      <w:r>
        <w:t xml:space="preserve"> </w:t>
      </w:r>
      <w:proofErr w:type="spellStart"/>
      <w:r>
        <w:t>gerektiği</w:t>
      </w:r>
      <w:proofErr w:type="spellEnd"/>
      <w:r>
        <w:t xml:space="preserve"> </w:t>
      </w:r>
      <w:proofErr w:type="spellStart"/>
      <w:r>
        <w:t>vurgulandı</w:t>
      </w:r>
      <w:proofErr w:type="spellEnd"/>
      <w:r>
        <w:t xml:space="preserve">. </w:t>
      </w:r>
      <w:proofErr w:type="spellStart"/>
      <w:r>
        <w:t>Sınıfta</w:t>
      </w:r>
      <w:proofErr w:type="spellEnd"/>
      <w:r>
        <w:t xml:space="preserve"> </w:t>
      </w:r>
      <w:proofErr w:type="spellStart"/>
      <w:r>
        <w:t>sürekli</w:t>
      </w:r>
      <w:proofErr w:type="spellEnd"/>
      <w:r>
        <w:t xml:space="preserve"> </w:t>
      </w:r>
      <w:proofErr w:type="spellStart"/>
      <w:r>
        <w:t>konuşan</w:t>
      </w:r>
      <w:proofErr w:type="spellEnd"/>
      <w:r>
        <w:t xml:space="preserve">, </w:t>
      </w:r>
      <w:proofErr w:type="spellStart"/>
      <w:r>
        <w:t>arkadaşlarını</w:t>
      </w:r>
      <w:proofErr w:type="spellEnd"/>
      <w:r>
        <w:t xml:space="preserve"> </w:t>
      </w:r>
      <w:proofErr w:type="spellStart"/>
      <w:r>
        <w:t>rahatsız</w:t>
      </w:r>
      <w:proofErr w:type="spellEnd"/>
      <w:r>
        <w:t xml:space="preserve"> </w:t>
      </w:r>
      <w:proofErr w:type="spellStart"/>
      <w:r>
        <w:t>eden</w:t>
      </w:r>
      <w:proofErr w:type="spellEnd"/>
      <w:r>
        <w:t xml:space="preserve"> </w:t>
      </w:r>
      <w:proofErr w:type="spellStart"/>
      <w:r>
        <w:t>veya</w:t>
      </w:r>
      <w:proofErr w:type="spellEnd"/>
      <w:r>
        <w:t xml:space="preserve"> </w:t>
      </w:r>
      <w:proofErr w:type="spellStart"/>
      <w:r>
        <w:t>derse</w:t>
      </w:r>
      <w:proofErr w:type="spellEnd"/>
      <w:r>
        <w:t xml:space="preserve"> </w:t>
      </w:r>
      <w:proofErr w:type="spellStart"/>
      <w:r>
        <w:t>ilgisiz</w:t>
      </w:r>
      <w:proofErr w:type="spellEnd"/>
      <w:r>
        <w:t xml:space="preserve"> </w:t>
      </w:r>
      <w:proofErr w:type="spellStart"/>
      <w:r>
        <w:t>olan</w:t>
      </w:r>
      <w:proofErr w:type="spellEnd"/>
      <w:r>
        <w:t xml:space="preserve"> </w:t>
      </w:r>
      <w:proofErr w:type="spellStart"/>
      <w:r>
        <w:t>öğrenciler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bireysel</w:t>
      </w:r>
      <w:proofErr w:type="spellEnd"/>
      <w:r>
        <w:t xml:space="preserve"> </w:t>
      </w:r>
      <w:proofErr w:type="spellStart"/>
      <w:r>
        <w:t>rehberlik</w:t>
      </w:r>
      <w:proofErr w:type="spellEnd"/>
      <w:r>
        <w:t xml:space="preserve"> </w:t>
      </w:r>
      <w:proofErr w:type="spellStart"/>
      <w:r>
        <w:t>görüşmeleri</w:t>
      </w:r>
      <w:proofErr w:type="spellEnd"/>
      <w:r>
        <w:t xml:space="preserve"> </w:t>
      </w:r>
      <w:proofErr w:type="spellStart"/>
      <w:r>
        <w:t>yapılmasına</w:t>
      </w:r>
      <w:proofErr w:type="spellEnd"/>
      <w:r>
        <w:t xml:space="preserve"> </w:t>
      </w:r>
      <w:proofErr w:type="spellStart"/>
      <w:r>
        <w:t>karar</w:t>
      </w:r>
      <w:proofErr w:type="spellEnd"/>
      <w:r>
        <w:t xml:space="preserve"> </w:t>
      </w:r>
      <w:proofErr w:type="spellStart"/>
      <w:proofErr w:type="gramStart"/>
      <w:r>
        <w:t>verildi</w:t>
      </w:r>
      <w:proofErr w:type="spellEnd"/>
      <w:r>
        <w:t>.</w:t>
      </w:r>
      <w:r w:rsidR="00034AF5">
        <w:t>.</w:t>
      </w:r>
      <w:proofErr w:type="gramEnd"/>
      <w:r w:rsidR="00034AF5">
        <w:t xml:space="preserve">  </w:t>
      </w:r>
      <w:proofErr w:type="spellStart"/>
      <w:r w:rsidR="00034AF5">
        <w:t>Öğrencilere</w:t>
      </w:r>
      <w:proofErr w:type="spellEnd"/>
      <w:r w:rsidR="00034AF5">
        <w:t xml:space="preserve"> </w:t>
      </w:r>
      <w:proofErr w:type="spellStart"/>
      <w:r w:rsidR="00034AF5">
        <w:t>görgü</w:t>
      </w:r>
      <w:proofErr w:type="spellEnd"/>
      <w:r w:rsidR="00034AF5">
        <w:t xml:space="preserve"> </w:t>
      </w:r>
      <w:proofErr w:type="spellStart"/>
      <w:r w:rsidR="00034AF5">
        <w:t>kuralları</w:t>
      </w:r>
      <w:proofErr w:type="spellEnd"/>
      <w:r w:rsidR="00034AF5">
        <w:t xml:space="preserve"> </w:t>
      </w:r>
      <w:proofErr w:type="spellStart"/>
      <w:r w:rsidR="00034AF5">
        <w:t>ve</w:t>
      </w:r>
      <w:proofErr w:type="spellEnd"/>
      <w:r w:rsidR="00034AF5">
        <w:t xml:space="preserve"> </w:t>
      </w:r>
      <w:proofErr w:type="spellStart"/>
      <w:r w:rsidR="00034AF5">
        <w:t>etik</w:t>
      </w:r>
      <w:proofErr w:type="spellEnd"/>
      <w:r w:rsidR="00034AF5">
        <w:t xml:space="preserve"> </w:t>
      </w:r>
      <w:proofErr w:type="spellStart"/>
      <w:r w:rsidR="00034AF5">
        <w:t>davranışlar</w:t>
      </w:r>
      <w:proofErr w:type="spellEnd"/>
      <w:r w:rsidR="00034AF5">
        <w:t xml:space="preserve"> </w:t>
      </w:r>
      <w:proofErr w:type="spellStart"/>
      <w:r w:rsidR="00034AF5">
        <w:t>hakkında</w:t>
      </w:r>
      <w:proofErr w:type="spellEnd"/>
      <w:r w:rsidR="00034AF5">
        <w:t xml:space="preserve"> </w:t>
      </w:r>
      <w:proofErr w:type="spellStart"/>
      <w:r w:rsidR="00034AF5">
        <w:t>bilinç</w:t>
      </w:r>
      <w:proofErr w:type="spellEnd"/>
      <w:r w:rsidR="00034AF5">
        <w:t xml:space="preserve"> </w:t>
      </w:r>
      <w:proofErr w:type="spellStart"/>
      <w:r w:rsidR="00034AF5">
        <w:t>kazandırmak</w:t>
      </w:r>
      <w:proofErr w:type="spellEnd"/>
      <w:r w:rsidR="00034AF5">
        <w:t xml:space="preserve"> </w:t>
      </w:r>
      <w:proofErr w:type="spellStart"/>
      <w:r w:rsidR="00034AF5">
        <w:t>amacıyla</w:t>
      </w:r>
      <w:proofErr w:type="spellEnd"/>
      <w:r w:rsidR="00034AF5">
        <w:t xml:space="preserve">, </w:t>
      </w:r>
      <w:proofErr w:type="spellStart"/>
      <w:r w:rsidR="00034AF5">
        <w:t>eğitici</w:t>
      </w:r>
      <w:proofErr w:type="spellEnd"/>
      <w:r w:rsidR="00034AF5">
        <w:t xml:space="preserve"> </w:t>
      </w:r>
      <w:proofErr w:type="spellStart"/>
      <w:r w:rsidR="00034AF5">
        <w:t>videolar</w:t>
      </w:r>
      <w:proofErr w:type="spellEnd"/>
      <w:r w:rsidR="00034AF5">
        <w:t xml:space="preserve"> </w:t>
      </w:r>
      <w:proofErr w:type="spellStart"/>
      <w:r w:rsidR="00034AF5">
        <w:t>ve</w:t>
      </w:r>
      <w:proofErr w:type="spellEnd"/>
      <w:r w:rsidR="00034AF5">
        <w:t xml:space="preserve"> </w:t>
      </w:r>
      <w:proofErr w:type="spellStart"/>
      <w:r w:rsidR="00034AF5">
        <w:t>dijital</w:t>
      </w:r>
      <w:proofErr w:type="spellEnd"/>
      <w:r w:rsidR="00034AF5">
        <w:t xml:space="preserve"> </w:t>
      </w:r>
      <w:proofErr w:type="spellStart"/>
      <w:r w:rsidR="00034AF5">
        <w:t>materyallerin</w:t>
      </w:r>
      <w:proofErr w:type="spellEnd"/>
      <w:r w:rsidR="00034AF5">
        <w:t xml:space="preserve"> </w:t>
      </w:r>
      <w:proofErr w:type="spellStart"/>
      <w:r w:rsidR="00034AF5">
        <w:t>derslerde</w:t>
      </w:r>
      <w:proofErr w:type="spellEnd"/>
      <w:r w:rsidR="00034AF5">
        <w:t xml:space="preserve"> </w:t>
      </w:r>
      <w:proofErr w:type="spellStart"/>
      <w:r w:rsidR="00034AF5">
        <w:t>daha</w:t>
      </w:r>
      <w:proofErr w:type="spellEnd"/>
      <w:r w:rsidR="00034AF5">
        <w:t xml:space="preserve"> </w:t>
      </w:r>
      <w:proofErr w:type="spellStart"/>
      <w:r w:rsidR="00034AF5">
        <w:t>fazla</w:t>
      </w:r>
      <w:proofErr w:type="spellEnd"/>
      <w:r w:rsidR="00034AF5">
        <w:t xml:space="preserve"> </w:t>
      </w:r>
      <w:proofErr w:type="spellStart"/>
      <w:r w:rsidR="00034AF5">
        <w:t>kullanılması</w:t>
      </w:r>
      <w:proofErr w:type="spellEnd"/>
      <w:r w:rsidR="00034AF5">
        <w:t xml:space="preserve"> </w:t>
      </w:r>
      <w:proofErr w:type="spellStart"/>
      <w:r w:rsidR="00034AF5">
        <w:t>önerildi</w:t>
      </w:r>
      <w:proofErr w:type="spellEnd"/>
      <w:r w:rsidR="00034AF5">
        <w:t xml:space="preserve">. </w:t>
      </w:r>
      <w:proofErr w:type="spellStart"/>
      <w:r w:rsidR="00034AF5">
        <w:t>Öğretmenler</w:t>
      </w:r>
      <w:proofErr w:type="spellEnd"/>
      <w:r w:rsidR="00034AF5">
        <w:t xml:space="preserve">, </w:t>
      </w:r>
      <w:proofErr w:type="spellStart"/>
      <w:r w:rsidR="00034AF5">
        <w:t>interaktif</w:t>
      </w:r>
      <w:proofErr w:type="spellEnd"/>
      <w:r w:rsidR="00034AF5">
        <w:t xml:space="preserve"> </w:t>
      </w:r>
      <w:proofErr w:type="spellStart"/>
      <w:r w:rsidR="00034AF5">
        <w:t>sunumlar</w:t>
      </w:r>
      <w:proofErr w:type="spellEnd"/>
      <w:r w:rsidR="00034AF5">
        <w:t xml:space="preserve">, </w:t>
      </w:r>
      <w:proofErr w:type="spellStart"/>
      <w:r w:rsidR="00034AF5">
        <w:t>kısa</w:t>
      </w:r>
      <w:proofErr w:type="spellEnd"/>
      <w:r w:rsidR="00034AF5">
        <w:t xml:space="preserve"> </w:t>
      </w:r>
      <w:proofErr w:type="spellStart"/>
      <w:r w:rsidR="00034AF5">
        <w:t>filmler</w:t>
      </w:r>
      <w:proofErr w:type="spellEnd"/>
      <w:r w:rsidR="00034AF5">
        <w:t xml:space="preserve"> </w:t>
      </w:r>
      <w:proofErr w:type="spellStart"/>
      <w:r w:rsidR="00034AF5">
        <w:t>ve</w:t>
      </w:r>
      <w:proofErr w:type="spellEnd"/>
      <w:r w:rsidR="00034AF5">
        <w:t xml:space="preserve"> </w:t>
      </w:r>
      <w:proofErr w:type="spellStart"/>
      <w:r w:rsidR="00034AF5">
        <w:t>eğitim</w:t>
      </w:r>
      <w:proofErr w:type="spellEnd"/>
      <w:r w:rsidR="00034AF5">
        <w:t xml:space="preserve"> </w:t>
      </w:r>
      <w:proofErr w:type="spellStart"/>
      <w:r w:rsidR="00034AF5">
        <w:t>platformlarından</w:t>
      </w:r>
      <w:proofErr w:type="spellEnd"/>
      <w:r w:rsidR="00034AF5">
        <w:t xml:space="preserve"> </w:t>
      </w:r>
      <w:proofErr w:type="spellStart"/>
      <w:r w:rsidR="00034AF5">
        <w:t>yararlanarak</w:t>
      </w:r>
      <w:proofErr w:type="spellEnd"/>
      <w:r w:rsidR="00034AF5">
        <w:t xml:space="preserve"> </w:t>
      </w:r>
      <w:proofErr w:type="spellStart"/>
      <w:r w:rsidR="00034AF5">
        <w:t>dersleri</w:t>
      </w:r>
      <w:proofErr w:type="spellEnd"/>
      <w:r w:rsidR="00034AF5">
        <w:t xml:space="preserve"> </w:t>
      </w:r>
      <w:proofErr w:type="spellStart"/>
      <w:r w:rsidR="00034AF5">
        <w:t>daha</w:t>
      </w:r>
      <w:proofErr w:type="spellEnd"/>
      <w:r w:rsidR="00034AF5">
        <w:t xml:space="preserve"> </w:t>
      </w:r>
      <w:proofErr w:type="spellStart"/>
      <w:r w:rsidR="00034AF5">
        <w:t>ilgi</w:t>
      </w:r>
      <w:proofErr w:type="spellEnd"/>
      <w:r w:rsidR="00034AF5">
        <w:t xml:space="preserve"> </w:t>
      </w:r>
      <w:proofErr w:type="spellStart"/>
      <w:r w:rsidR="00034AF5">
        <w:t>çekici</w:t>
      </w:r>
      <w:proofErr w:type="spellEnd"/>
      <w:r w:rsidR="00034AF5">
        <w:t xml:space="preserve"> hale </w:t>
      </w:r>
      <w:proofErr w:type="spellStart"/>
      <w:r w:rsidR="00034AF5">
        <w:t>getirecektir</w:t>
      </w:r>
      <w:proofErr w:type="spellEnd"/>
      <w:r w:rsidR="00034AF5">
        <w:t>.</w:t>
      </w:r>
    </w:p>
    <w:p w14:paraId="71909010" w14:textId="63A39F90" w:rsidR="002358C3" w:rsidRDefault="002358C3" w:rsidP="007F27DF"/>
    <w:p w14:paraId="737AFF4F" w14:textId="1629E714" w:rsidR="00E62B89" w:rsidRDefault="00E62B89" w:rsidP="00E62B89">
      <w:pPr>
        <w:rPr>
          <w:rFonts w:ascii="Times New Roman" w:hAnsi="Times New Roman" w:cs="Times New Roman"/>
          <w:sz w:val="24"/>
          <w:szCs w:val="24"/>
        </w:rPr>
      </w:pPr>
      <w:r w:rsidRPr="00956E3D">
        <w:rPr>
          <w:rFonts w:ascii="Times New Roman" w:hAnsi="Times New Roman" w:cs="Times New Roman"/>
          <w:sz w:val="24"/>
          <w:szCs w:val="24"/>
        </w:rPr>
        <w:t>8</w:t>
      </w:r>
      <w:r w:rsidR="001D5C10" w:rsidRPr="00956E3D">
        <w:rPr>
          <w:rFonts w:ascii="Times New Roman" w:hAnsi="Times New Roman" w:cs="Times New Roman"/>
          <w:sz w:val="24"/>
          <w:szCs w:val="24"/>
        </w:rPr>
        <w:t xml:space="preserve">. </w:t>
      </w:r>
      <w:r w:rsidR="005614AC" w:rsidRPr="00956E3D">
        <w:rPr>
          <w:rFonts w:ascii="Times New Roman" w:hAnsi="Times New Roman" w:cs="Times New Roman"/>
          <w:sz w:val="24"/>
          <w:szCs w:val="24"/>
        </w:rPr>
        <w:t>II</w:t>
      </w:r>
      <w:r w:rsidR="001D5C10" w:rsidRPr="00956E3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D5C10" w:rsidRPr="00956E3D">
        <w:rPr>
          <w:rFonts w:ascii="Times New Roman" w:hAnsi="Times New Roman" w:cs="Times New Roman"/>
          <w:sz w:val="24"/>
          <w:szCs w:val="24"/>
        </w:rPr>
        <w:t>Dönemin</w:t>
      </w:r>
      <w:proofErr w:type="spellEnd"/>
      <w:r w:rsidR="001D5C10"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B1" w:rsidRPr="00956E3D">
        <w:rPr>
          <w:rFonts w:ascii="Times New Roman" w:hAnsi="Times New Roman" w:cs="Times New Roman"/>
          <w:sz w:val="24"/>
          <w:szCs w:val="24"/>
        </w:rPr>
        <w:t>güzel</w:t>
      </w:r>
      <w:proofErr w:type="spellEnd"/>
      <w:r w:rsidR="006551B1"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B1" w:rsidRPr="00956E3D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="006551B1"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B1" w:rsidRPr="00956E3D">
        <w:rPr>
          <w:rFonts w:ascii="Times New Roman" w:hAnsi="Times New Roman" w:cs="Times New Roman"/>
          <w:sz w:val="24"/>
          <w:szCs w:val="24"/>
        </w:rPr>
        <w:t>başarılı</w:t>
      </w:r>
      <w:proofErr w:type="spellEnd"/>
      <w:r w:rsidR="006551B1"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B1" w:rsidRPr="00956E3D">
        <w:rPr>
          <w:rFonts w:ascii="Times New Roman" w:hAnsi="Times New Roman" w:cs="Times New Roman"/>
          <w:sz w:val="24"/>
          <w:szCs w:val="24"/>
        </w:rPr>
        <w:t>geçmesi</w:t>
      </w:r>
      <w:proofErr w:type="spellEnd"/>
      <w:r w:rsidR="006551B1"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B1" w:rsidRPr="00956E3D">
        <w:rPr>
          <w:rFonts w:ascii="Times New Roman" w:hAnsi="Times New Roman" w:cs="Times New Roman"/>
          <w:sz w:val="24"/>
          <w:szCs w:val="24"/>
        </w:rPr>
        <w:t>temennisi</w:t>
      </w:r>
      <w:proofErr w:type="spellEnd"/>
      <w:r w:rsidR="006551B1"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B1" w:rsidRPr="00956E3D">
        <w:rPr>
          <w:rFonts w:ascii="Times New Roman" w:hAnsi="Times New Roman" w:cs="Times New Roman"/>
          <w:sz w:val="24"/>
          <w:szCs w:val="24"/>
        </w:rPr>
        <w:t>ile</w:t>
      </w:r>
      <w:proofErr w:type="spellEnd"/>
      <w:r w:rsidR="006551B1"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B1" w:rsidRPr="00956E3D">
        <w:rPr>
          <w:rFonts w:ascii="Times New Roman" w:hAnsi="Times New Roman" w:cs="Times New Roman"/>
          <w:sz w:val="24"/>
          <w:szCs w:val="24"/>
        </w:rPr>
        <w:t>toplantı</w:t>
      </w:r>
      <w:proofErr w:type="spellEnd"/>
      <w:r w:rsidR="006551B1"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B1" w:rsidRPr="00956E3D">
        <w:rPr>
          <w:rFonts w:ascii="Times New Roman" w:hAnsi="Times New Roman" w:cs="Times New Roman"/>
          <w:sz w:val="24"/>
          <w:szCs w:val="24"/>
        </w:rPr>
        <w:t>sona</w:t>
      </w:r>
      <w:proofErr w:type="spellEnd"/>
      <w:r w:rsidR="006551B1"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B1" w:rsidRPr="00956E3D">
        <w:rPr>
          <w:rFonts w:ascii="Times New Roman" w:hAnsi="Times New Roman" w:cs="Times New Roman"/>
          <w:sz w:val="24"/>
          <w:szCs w:val="24"/>
        </w:rPr>
        <w:t>erdi</w:t>
      </w:r>
      <w:proofErr w:type="spellEnd"/>
      <w:r w:rsidR="006551B1" w:rsidRPr="00956E3D">
        <w:rPr>
          <w:rFonts w:ascii="Times New Roman" w:hAnsi="Times New Roman" w:cs="Times New Roman"/>
          <w:sz w:val="24"/>
          <w:szCs w:val="24"/>
        </w:rPr>
        <w:t>.</w:t>
      </w:r>
    </w:p>
    <w:p w14:paraId="6519B919" w14:textId="5FD0B796" w:rsidR="00956E3D" w:rsidRDefault="00956E3D" w:rsidP="00E62B89">
      <w:pPr>
        <w:rPr>
          <w:rFonts w:ascii="Times New Roman" w:hAnsi="Times New Roman" w:cs="Times New Roman"/>
          <w:sz w:val="24"/>
          <w:szCs w:val="24"/>
        </w:rPr>
      </w:pPr>
    </w:p>
    <w:p w14:paraId="651FF22C" w14:textId="77777777" w:rsidR="00956E3D" w:rsidRPr="00956E3D" w:rsidRDefault="00956E3D" w:rsidP="00E62B89">
      <w:pPr>
        <w:rPr>
          <w:rFonts w:ascii="Times New Roman" w:hAnsi="Times New Roman" w:cs="Times New Roman"/>
          <w:sz w:val="24"/>
          <w:szCs w:val="24"/>
        </w:rPr>
      </w:pPr>
    </w:p>
    <w:p w14:paraId="209A618F" w14:textId="4C45D251" w:rsidR="001B4615" w:rsidRDefault="00CC62B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56E3D">
        <w:rPr>
          <w:rFonts w:ascii="Times New Roman" w:hAnsi="Times New Roman" w:cs="Times New Roman"/>
          <w:sz w:val="24"/>
          <w:szCs w:val="24"/>
        </w:rPr>
        <w:t>Zümre</w:t>
      </w:r>
      <w:proofErr w:type="spellEnd"/>
      <w:r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6E3D">
        <w:rPr>
          <w:rFonts w:ascii="Times New Roman" w:hAnsi="Times New Roman" w:cs="Times New Roman"/>
          <w:sz w:val="24"/>
          <w:szCs w:val="24"/>
        </w:rPr>
        <w:t>Başkanı</w:t>
      </w:r>
      <w:proofErr w:type="spellEnd"/>
      <w:r w:rsidRPr="00956E3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62B89" w:rsidRPr="00956E3D">
        <w:rPr>
          <w:rFonts w:ascii="Times New Roman" w:hAnsi="Times New Roman" w:cs="Times New Roman"/>
          <w:sz w:val="24"/>
          <w:szCs w:val="24"/>
        </w:rPr>
        <w:t xml:space="preserve">   </w:t>
      </w:r>
      <w:r w:rsidR="007E1239" w:rsidRPr="00956E3D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956E3D">
        <w:rPr>
          <w:rFonts w:ascii="Times New Roman" w:hAnsi="Times New Roman" w:cs="Times New Roman"/>
          <w:sz w:val="24"/>
          <w:szCs w:val="24"/>
        </w:rPr>
        <w:t>Ders</w:t>
      </w:r>
      <w:proofErr w:type="spellEnd"/>
      <w:r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6E3D">
        <w:rPr>
          <w:rFonts w:ascii="Times New Roman" w:hAnsi="Times New Roman" w:cs="Times New Roman"/>
          <w:sz w:val="24"/>
          <w:szCs w:val="24"/>
        </w:rPr>
        <w:t>Öğretmeni</w:t>
      </w:r>
      <w:proofErr w:type="spellEnd"/>
      <w:r w:rsidRPr="00956E3D">
        <w:rPr>
          <w:rFonts w:ascii="Times New Roman" w:hAnsi="Times New Roman" w:cs="Times New Roman"/>
          <w:sz w:val="24"/>
          <w:szCs w:val="24"/>
        </w:rPr>
        <w:t xml:space="preserve">         </w:t>
      </w:r>
      <w:r w:rsidR="00E62B89" w:rsidRPr="00956E3D">
        <w:rPr>
          <w:rFonts w:ascii="Times New Roman" w:hAnsi="Times New Roman" w:cs="Times New Roman"/>
          <w:sz w:val="24"/>
          <w:szCs w:val="24"/>
        </w:rPr>
        <w:t xml:space="preserve">     </w:t>
      </w:r>
      <w:r w:rsidR="007E1239" w:rsidRPr="00956E3D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956E3D">
        <w:rPr>
          <w:rFonts w:ascii="Times New Roman" w:hAnsi="Times New Roman" w:cs="Times New Roman"/>
          <w:sz w:val="24"/>
          <w:szCs w:val="24"/>
        </w:rPr>
        <w:t>Ders</w:t>
      </w:r>
      <w:proofErr w:type="spellEnd"/>
      <w:r w:rsidRPr="0095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6E3D">
        <w:rPr>
          <w:rFonts w:ascii="Times New Roman" w:hAnsi="Times New Roman" w:cs="Times New Roman"/>
          <w:sz w:val="24"/>
          <w:szCs w:val="24"/>
        </w:rPr>
        <w:t>Öğretmeni</w:t>
      </w:r>
      <w:proofErr w:type="spellEnd"/>
    </w:p>
    <w:p w14:paraId="2DA23E33" w14:textId="4438FD06" w:rsidR="00034AF5" w:rsidRDefault="00034AF5">
      <w:pPr>
        <w:rPr>
          <w:rFonts w:ascii="Times New Roman" w:hAnsi="Times New Roman" w:cs="Times New Roman"/>
          <w:sz w:val="24"/>
          <w:szCs w:val="24"/>
        </w:rPr>
      </w:pPr>
    </w:p>
    <w:p w14:paraId="594FA87E" w14:textId="5FFFD764" w:rsidR="00034AF5" w:rsidRDefault="00034AF5">
      <w:pPr>
        <w:rPr>
          <w:rFonts w:ascii="Times New Roman" w:hAnsi="Times New Roman" w:cs="Times New Roman"/>
          <w:sz w:val="24"/>
          <w:szCs w:val="24"/>
        </w:rPr>
      </w:pPr>
    </w:p>
    <w:p w14:paraId="7BE730B4" w14:textId="7EF15E95" w:rsidR="00034AF5" w:rsidRDefault="00034AF5" w:rsidP="00034AF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UYGUNDUR</w:t>
      </w:r>
    </w:p>
    <w:p w14:paraId="2361EDED" w14:textId="77777777" w:rsidR="00034AF5" w:rsidRDefault="00034AF5">
      <w:pPr>
        <w:rPr>
          <w:rFonts w:ascii="Times New Roman" w:hAnsi="Times New Roman" w:cs="Times New Roman"/>
          <w:sz w:val="24"/>
          <w:szCs w:val="24"/>
        </w:rPr>
      </w:pPr>
    </w:p>
    <w:p w14:paraId="4810D4C3" w14:textId="2A9CD90D" w:rsidR="00034AF5" w:rsidRPr="00956E3D" w:rsidRDefault="00034AF5" w:rsidP="00034AF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Okul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Müdürü</w:t>
      </w:r>
      <w:proofErr w:type="spellEnd"/>
    </w:p>
    <w:p w14:paraId="2C910148" w14:textId="51EAFDEC" w:rsidR="00956E3D" w:rsidRPr="00956E3D" w:rsidRDefault="00956E3D">
      <w:pPr>
        <w:rPr>
          <w:rFonts w:ascii="Times New Roman" w:hAnsi="Times New Roman" w:cs="Times New Roman"/>
          <w:sz w:val="24"/>
          <w:szCs w:val="24"/>
        </w:rPr>
      </w:pPr>
    </w:p>
    <w:p w14:paraId="1A88B520" w14:textId="06735E8D" w:rsidR="00956E3D" w:rsidRPr="00956E3D" w:rsidRDefault="00956E3D">
      <w:pPr>
        <w:rPr>
          <w:rFonts w:ascii="Times New Roman" w:hAnsi="Times New Roman" w:cs="Times New Roman"/>
          <w:sz w:val="24"/>
          <w:szCs w:val="24"/>
        </w:rPr>
      </w:pPr>
      <w:r w:rsidRPr="00956E3D">
        <w:rPr>
          <w:rFonts w:ascii="Times New Roman" w:hAnsi="Times New Roman" w:cs="Times New Roman"/>
          <w:sz w:val="24"/>
          <w:szCs w:val="24"/>
        </w:rPr>
        <w:tab/>
      </w:r>
      <w:r w:rsidRPr="00956E3D">
        <w:rPr>
          <w:rFonts w:ascii="Times New Roman" w:hAnsi="Times New Roman" w:cs="Times New Roman"/>
          <w:sz w:val="24"/>
          <w:szCs w:val="24"/>
        </w:rPr>
        <w:tab/>
      </w:r>
      <w:r w:rsidRPr="00956E3D">
        <w:rPr>
          <w:rFonts w:ascii="Times New Roman" w:hAnsi="Times New Roman" w:cs="Times New Roman"/>
          <w:sz w:val="24"/>
          <w:szCs w:val="24"/>
        </w:rPr>
        <w:tab/>
      </w:r>
      <w:r w:rsidRPr="00956E3D">
        <w:rPr>
          <w:rFonts w:ascii="Times New Roman" w:hAnsi="Times New Roman" w:cs="Times New Roman"/>
          <w:sz w:val="24"/>
          <w:szCs w:val="24"/>
        </w:rPr>
        <w:tab/>
      </w:r>
      <w:r w:rsidRPr="00956E3D">
        <w:rPr>
          <w:rFonts w:ascii="Times New Roman" w:hAnsi="Times New Roman" w:cs="Times New Roman"/>
          <w:sz w:val="24"/>
          <w:szCs w:val="24"/>
        </w:rPr>
        <w:tab/>
      </w:r>
    </w:p>
    <w:sectPr w:rsidR="00956E3D" w:rsidRPr="00956E3D" w:rsidSect="00956E3D">
      <w:pgSz w:w="12240" w:h="15840"/>
      <w:pgMar w:top="1440" w:right="1797" w:bottom="113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ara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ara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Madde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Madde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34AF5"/>
    <w:rsid w:val="0006063C"/>
    <w:rsid w:val="000D7024"/>
    <w:rsid w:val="0015074B"/>
    <w:rsid w:val="001B4615"/>
    <w:rsid w:val="001D5C10"/>
    <w:rsid w:val="001E4BF8"/>
    <w:rsid w:val="002043EB"/>
    <w:rsid w:val="002358C3"/>
    <w:rsid w:val="0029639D"/>
    <w:rsid w:val="00313FCA"/>
    <w:rsid w:val="00326F90"/>
    <w:rsid w:val="00391CD7"/>
    <w:rsid w:val="00401335"/>
    <w:rsid w:val="00446244"/>
    <w:rsid w:val="0045381E"/>
    <w:rsid w:val="0055069B"/>
    <w:rsid w:val="005614AC"/>
    <w:rsid w:val="00623521"/>
    <w:rsid w:val="00633941"/>
    <w:rsid w:val="006551B1"/>
    <w:rsid w:val="00761ECA"/>
    <w:rsid w:val="007E1239"/>
    <w:rsid w:val="00830050"/>
    <w:rsid w:val="00956E3D"/>
    <w:rsid w:val="00AA1D8D"/>
    <w:rsid w:val="00B47730"/>
    <w:rsid w:val="00B646AF"/>
    <w:rsid w:val="00B74A55"/>
    <w:rsid w:val="00B9677C"/>
    <w:rsid w:val="00CB0664"/>
    <w:rsid w:val="00CC62BA"/>
    <w:rsid w:val="00D45824"/>
    <w:rsid w:val="00DC4A8E"/>
    <w:rsid w:val="00E35A43"/>
    <w:rsid w:val="00E62B89"/>
    <w:rsid w:val="00EA1042"/>
    <w:rsid w:val="00F350FF"/>
    <w:rsid w:val="00F5491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0F7824"/>
  <w14:defaultImageDpi w14:val="300"/>
  <w15:docId w15:val="{0C092524-C34E-BC4E-8227-C1FAC53FA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Balk1">
    <w:name w:val="heading 1"/>
    <w:basedOn w:val="Normal"/>
    <w:next w:val="Normal"/>
    <w:link w:val="Balk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618BF"/>
  </w:style>
  <w:style w:type="paragraph" w:styleId="AltBilgi">
    <w:name w:val="footer"/>
    <w:basedOn w:val="Normal"/>
    <w:link w:val="Al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618BF"/>
  </w:style>
  <w:style w:type="paragraph" w:styleId="AralkYok">
    <w:name w:val="No Spacing"/>
    <w:uiPriority w:val="1"/>
    <w:qFormat/>
    <w:rsid w:val="00FC693F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nuBal">
    <w:name w:val="Title"/>
    <w:basedOn w:val="Normal"/>
    <w:next w:val="Normal"/>
    <w:link w:val="KonuBal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tyaz">
    <w:name w:val="Subtitle"/>
    <w:basedOn w:val="Normal"/>
    <w:next w:val="Normal"/>
    <w:link w:val="Altyaz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Paragraf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GvdeMetni">
    <w:name w:val="Body Text"/>
    <w:basedOn w:val="Normal"/>
    <w:link w:val="GvdeMetniChar"/>
    <w:uiPriority w:val="99"/>
    <w:unhideWhenUsed/>
    <w:rsid w:val="00AA1D8D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AA1D8D"/>
  </w:style>
  <w:style w:type="paragraph" w:styleId="GvdeMetni2">
    <w:name w:val="Body Text 2"/>
    <w:basedOn w:val="Normal"/>
    <w:link w:val="GvdeMetni2Char"/>
    <w:uiPriority w:val="99"/>
    <w:unhideWhenUsed/>
    <w:rsid w:val="00AA1D8D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rsid w:val="00AA1D8D"/>
  </w:style>
  <w:style w:type="paragraph" w:styleId="GvdeMetni3">
    <w:name w:val="Body Text 3"/>
    <w:basedOn w:val="Normal"/>
    <w:link w:val="GvdeMetni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Maddemi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Maddemi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Maddemi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ara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ara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ara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Devam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Devam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Devam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kroMetni">
    <w:name w:val="macro"/>
    <w:link w:val="MakroMetni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MetniChar">
    <w:name w:val="Makro Metni Char"/>
    <w:basedOn w:val="VarsaylanParagrafYazTipi"/>
    <w:link w:val="MakroMetni"/>
    <w:uiPriority w:val="99"/>
    <w:rsid w:val="0029639D"/>
    <w:rPr>
      <w:rFonts w:ascii="Courier" w:hAnsi="Courier"/>
      <w:sz w:val="20"/>
      <w:szCs w:val="20"/>
    </w:rPr>
  </w:style>
  <w:style w:type="paragraph" w:styleId="Alnt">
    <w:name w:val="Quote"/>
    <w:basedOn w:val="Normal"/>
    <w:next w:val="Normal"/>
    <w:link w:val="AlntChar"/>
    <w:uiPriority w:val="29"/>
    <w:qFormat/>
    <w:rsid w:val="00FC693F"/>
    <w:rPr>
      <w:i/>
      <w:iCs/>
      <w:color w:val="000000" w:themeColor="text1"/>
    </w:rPr>
  </w:style>
  <w:style w:type="character" w:customStyle="1" w:styleId="AlntChar">
    <w:name w:val="Alıntı Char"/>
    <w:basedOn w:val="VarsaylanParagrafYazTipi"/>
    <w:link w:val="Alnt"/>
    <w:uiPriority w:val="29"/>
    <w:rsid w:val="00FC693F"/>
    <w:rPr>
      <w:i/>
      <w:iCs/>
      <w:color w:val="000000" w:themeColor="text1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Gl">
    <w:name w:val="Strong"/>
    <w:basedOn w:val="VarsaylanParagrafYazTipi"/>
    <w:uiPriority w:val="22"/>
    <w:qFormat/>
    <w:rsid w:val="00FC693F"/>
    <w:rPr>
      <w:b/>
      <w:bCs/>
    </w:rPr>
  </w:style>
  <w:style w:type="character" w:styleId="Vurgu">
    <w:name w:val="Emphasis"/>
    <w:basedOn w:val="VarsaylanParagrafYazTipi"/>
    <w:uiPriority w:val="20"/>
    <w:qFormat/>
    <w:rsid w:val="00FC693F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rsid w:val="00FC693F"/>
    <w:rPr>
      <w:b/>
      <w:bCs/>
      <w:i/>
      <w:iCs/>
      <w:color w:val="4F81BD" w:themeColor="accent1"/>
    </w:rPr>
  </w:style>
  <w:style w:type="character" w:styleId="HafifVurgulama">
    <w:name w:val="Subtle Emphasis"/>
    <w:basedOn w:val="VarsaylanParagrafYazTipi"/>
    <w:uiPriority w:val="19"/>
    <w:qFormat/>
    <w:rsid w:val="00FC693F"/>
    <w:rPr>
      <w:i/>
      <w:iCs/>
      <w:color w:val="808080" w:themeColor="text1" w:themeTint="7F"/>
    </w:rPr>
  </w:style>
  <w:style w:type="character" w:styleId="GlVurgulama">
    <w:name w:val="Intense Emphasis"/>
    <w:basedOn w:val="VarsaylanParagrafYazTipi"/>
    <w:uiPriority w:val="21"/>
    <w:qFormat/>
    <w:rsid w:val="00FC693F"/>
    <w:rPr>
      <w:b/>
      <w:bCs/>
      <w:i/>
      <w:iCs/>
      <w:color w:val="4F81BD" w:themeColor="accent1"/>
    </w:rPr>
  </w:style>
  <w:style w:type="character" w:styleId="HafifBavuru">
    <w:name w:val="Subtle Reference"/>
    <w:basedOn w:val="VarsaylanParagrafYazTipi"/>
    <w:uiPriority w:val="31"/>
    <w:qFormat/>
    <w:rsid w:val="00FC693F"/>
    <w:rPr>
      <w:smallCaps/>
      <w:color w:val="C0504D" w:themeColor="accent2"/>
      <w:u w:val="single"/>
    </w:rPr>
  </w:style>
  <w:style w:type="character" w:styleId="GlBavuru">
    <w:name w:val="Intense Reference"/>
    <w:basedOn w:val="VarsaylanParagrafYazTipi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itapBal">
    <w:name w:val="Book Title"/>
    <w:basedOn w:val="VarsaylanParagrafYazTipi"/>
    <w:uiPriority w:val="33"/>
    <w:qFormat/>
    <w:rsid w:val="00FC693F"/>
    <w:rPr>
      <w:b/>
      <w:b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C693F"/>
    <w:pPr>
      <w:outlineLvl w:val="9"/>
    </w:pPr>
  </w:style>
  <w:style w:type="table" w:styleId="TabloKlavuzu">
    <w:name w:val="Table Grid"/>
    <w:basedOn w:val="NormalTablo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">
    <w:name w:val="Light Shading"/>
    <w:basedOn w:val="NormalTablo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3">
    <w:name w:val="Light Shading Accent 3"/>
    <w:basedOn w:val="NormalTablo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4">
    <w:name w:val="Light Shading Accent 4"/>
    <w:basedOn w:val="NormalTablo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5">
    <w:name w:val="Light Shading Accent 5"/>
    <w:basedOn w:val="NormalTablo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Glgeleme-Vurgu6">
    <w:name w:val="Light Shading Accent 6"/>
    <w:basedOn w:val="NormalTablo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kListe">
    <w:name w:val="Light List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kListe-Vurgu1">
    <w:name w:val="Light List Accent 1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kListe-Vurgu2">
    <w:name w:val="Light List Accent 2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AkListe-Vurgu3">
    <w:name w:val="Light List Accent 3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Liste-Vurgu4">
    <w:name w:val="Light List Accent 4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AkListe-Vurgu5">
    <w:name w:val="Light List Accent 5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Liste-Vurgu6">
    <w:name w:val="Light List Accent 6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kKlavuz">
    <w:name w:val="Light Grid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AkKlavuz-Vurgu1">
    <w:name w:val="Light Grid Accent 1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2">
    <w:name w:val="Light Grid Accent 2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3">
    <w:name w:val="Light Grid Accent 3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4">
    <w:name w:val="Light Grid Accent 4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Klavuz-Vurgu5">
    <w:name w:val="Light Grid Accent 5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OrtaGlgeleme1">
    <w:name w:val="Medium Shading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1">
    <w:name w:val="Medium Shading 1 Accent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4">
    <w:name w:val="Medium Shading 1 Accent 4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6">
    <w:name w:val="Medium Shading 1 Accent 6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2">
    <w:name w:val="Medium Shading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3">
    <w:name w:val="Medium Shading 2 Accent 3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6">
    <w:name w:val="Medium Shading 2 Accent 6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Liste1">
    <w:name w:val="Medium Lis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1">
    <w:name w:val="Medium List 1 Accen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OrtaListe1-Vurgu2">
    <w:name w:val="Medium List 1 Accent 2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OrtaListe1-Vurgu3">
    <w:name w:val="Medium List 1 Accent 3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OrtaListe1-Vurgu4">
    <w:name w:val="Medium List 1 Accent 4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OrtaListe1-Vurgu5">
    <w:name w:val="Medium List 1 Accent 5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OrtaListe1-Vurgu6">
    <w:name w:val="Medium List 1 Accent 6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OrtaListe2">
    <w:name w:val="Medium Lis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2-Vurgu1">
    <w:name w:val="Medium List 2 Accent 1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2">
    <w:name w:val="Medium List 2 Accen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3">
    <w:name w:val="Medium List 2 Accent 3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4">
    <w:name w:val="Medium List 2 Accent 4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5">
    <w:name w:val="Medium List 2 Accent 5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6">
    <w:name w:val="Medium List 2 Accent 6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Klavuz1">
    <w:name w:val="Medium Grid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rtaKlavuz1-Vurgu1">
    <w:name w:val="Medium Grid 1 Accent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OrtaKlavuz1-Vurgu2">
    <w:name w:val="Medium Grid 1 Accent 2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3">
    <w:name w:val="Medium Grid 1 Accent 3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4">
    <w:name w:val="Medium Grid 1 Accent 4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5">
    <w:name w:val="Medium Grid 1 Accent 5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6">
    <w:name w:val="Medium Grid 1 Accent 6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">
    <w:name w:val="Medium Grid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1">
    <w:name w:val="Medium Grid 2 Accent 1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2">
    <w:name w:val="Medium Grid 2 Accent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3">
    <w:name w:val="Medium Grid 2 Accent 3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4">
    <w:name w:val="Medium Grid 2 Accent 4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5">
    <w:name w:val="Medium Grid 2 Accent 5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6">
    <w:name w:val="Medium Grid 2 Accent 6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3">
    <w:name w:val="Medium Grid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OrtaKlavuz3-Vurgu1">
    <w:name w:val="Medium Grid 3 Accent 1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OrtaKlavuz3-Vurgu2">
    <w:name w:val="Medium Grid 3 Accent 2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OrtaKlavuz3-Vurgu3">
    <w:name w:val="Medium Grid 3 Accent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OrtaKlavuz3-Vurgu4">
    <w:name w:val="Medium Grid 3 Accent 4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OrtaKlavuz3-Vurgu5">
    <w:name w:val="Medium Grid 3 Accent 5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OrtaKlavuz3-Vurgu6">
    <w:name w:val="Medium Grid 3 Accent 6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KoyuListe">
    <w:name w:val="Dark List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KoyuListe-Vurgu1">
    <w:name w:val="Dark List Accent 1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KoyuListe-Vurgu2">
    <w:name w:val="Dark List Accent 2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KoyuListe-Vurgu3">
    <w:name w:val="Dark List Accent 3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KoyuListe-Vurgu4">
    <w:name w:val="Dark List Accent 4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KoyuListe-Vurgu5">
    <w:name w:val="Dark List Accent 5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KoyuListe-Vurgu6">
    <w:name w:val="Dark List Accent 6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RenkliGlgeleme">
    <w:name w:val="Colorful Shading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1">
    <w:name w:val="Colorful Shading Accent 1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2">
    <w:name w:val="Colorful Shading Accent 2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3">
    <w:name w:val="Colorful Shading Accent 3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Glgeleme-Vurgu4">
    <w:name w:val="Colorful Shading Accent 4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5">
    <w:name w:val="Colorful Shading Accent 5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6">
    <w:name w:val="Colorful Shading Accent 6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Liste">
    <w:name w:val="Colorful List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enkliListe-Vurgu1">
    <w:name w:val="Colorful List Accent 1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enkliListe-Vurgu2">
    <w:name w:val="Colorful List Accent 2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nkliListe-Vurgu3">
    <w:name w:val="Colorful List Accent 3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enkliListe-Vurgu4">
    <w:name w:val="Colorful List Accent 4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enkliListe-Vurgu5">
    <w:name w:val="Colorful List Accent 5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enkliListe-Vurgu6">
    <w:name w:val="Colorful List Accent 6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enkliKlavuz">
    <w:name w:val="Colorful Grid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1">
    <w:name w:val="Colorful Grid Accent 1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nkliKlavuz-Vurgu2">
    <w:name w:val="Colorful Grid Accent 2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nkliKlavuz-Vurgu3">
    <w:name w:val="Colorful Grid Accent 3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Klavuz-Vurgu4">
    <w:name w:val="Colorful Grid Accent 4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nkliKlavuz-Vurgu5">
    <w:name w:val="Colorful Grid Accent 5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nkliKlavuz-Vurgu6">
    <w:name w:val="Colorful Grid Accent 6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034A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4AF5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F549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3121D9-2F7B-4D87-B2A3-5156D74C5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3038</Characters>
  <Application>Microsoft Office Word</Application>
  <DocSecurity>0</DocSecurity>
  <Lines>25</Lines>
  <Paragraphs>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3563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LENOVO</cp:lastModifiedBy>
  <cp:revision>2</cp:revision>
  <cp:lastPrinted>2025-03-03T08:52:00Z</cp:lastPrinted>
  <dcterms:created xsi:type="dcterms:W3CDTF">2025-03-25T06:24:00Z</dcterms:created>
  <dcterms:modified xsi:type="dcterms:W3CDTF">2025-03-25T06:24:00Z</dcterms:modified>
  <cp:category/>
</cp:coreProperties>
</file>