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A5B" w:rsidRDefault="009A4A5B" w:rsidP="009A4A5B">
      <w:pPr>
        <w:jc w:val="center"/>
        <w:rPr>
          <w:b/>
        </w:rPr>
      </w:pPr>
      <w:r>
        <w:rPr>
          <w:b/>
        </w:rPr>
        <w:t>2024-2025 EĞİTİM ÖĞRETİM YILI</w:t>
      </w:r>
    </w:p>
    <w:p w:rsidR="009A4A5B" w:rsidRDefault="009A4A5B" w:rsidP="009A4A5B">
      <w:pPr>
        <w:jc w:val="center"/>
        <w:rPr>
          <w:b/>
        </w:rPr>
      </w:pPr>
      <w:r>
        <w:rPr>
          <w:b/>
        </w:rPr>
        <w:t>…………………………………… LİSESİ</w:t>
      </w:r>
    </w:p>
    <w:p w:rsidR="009A4A5B" w:rsidRPr="009A4A5B" w:rsidRDefault="009A4A5B" w:rsidP="009A4A5B">
      <w:pPr>
        <w:jc w:val="center"/>
        <w:rPr>
          <w:b/>
        </w:rPr>
      </w:pPr>
      <w:r w:rsidRPr="009A4A5B">
        <w:rPr>
          <w:b/>
        </w:rPr>
        <w:t xml:space="preserve">9. </w:t>
      </w:r>
      <w:proofErr w:type="spellStart"/>
      <w:r w:rsidRPr="009A4A5B">
        <w:rPr>
          <w:b/>
        </w:rPr>
        <w:t>Sınıf</w:t>
      </w:r>
      <w:proofErr w:type="spellEnd"/>
      <w:r w:rsidRPr="009A4A5B">
        <w:rPr>
          <w:b/>
        </w:rPr>
        <w:t xml:space="preserve"> </w:t>
      </w:r>
      <w:proofErr w:type="spellStart"/>
      <w:r w:rsidRPr="009A4A5B">
        <w:rPr>
          <w:b/>
        </w:rPr>
        <w:t>Temel</w:t>
      </w:r>
      <w:proofErr w:type="spellEnd"/>
      <w:r w:rsidRPr="009A4A5B">
        <w:rPr>
          <w:b/>
        </w:rPr>
        <w:t xml:space="preserve"> Dini </w:t>
      </w:r>
      <w:proofErr w:type="spellStart"/>
      <w:r w:rsidRPr="009A4A5B">
        <w:rPr>
          <w:b/>
        </w:rPr>
        <w:t>Bilgiler</w:t>
      </w:r>
      <w:proofErr w:type="spellEnd"/>
      <w:r w:rsidRPr="009A4A5B">
        <w:rPr>
          <w:b/>
        </w:rPr>
        <w:t xml:space="preserve"> 2. </w:t>
      </w:r>
      <w:proofErr w:type="spellStart"/>
      <w:r w:rsidRPr="009A4A5B">
        <w:rPr>
          <w:b/>
        </w:rPr>
        <w:t>Dönem</w:t>
      </w:r>
      <w:proofErr w:type="spellEnd"/>
      <w:r w:rsidRPr="009A4A5B">
        <w:rPr>
          <w:b/>
        </w:rPr>
        <w:t xml:space="preserve"> 1. </w:t>
      </w:r>
      <w:proofErr w:type="spellStart"/>
      <w:r w:rsidRPr="009A4A5B">
        <w:rPr>
          <w:b/>
        </w:rPr>
        <w:t>Yazılı</w:t>
      </w:r>
      <w:proofErr w:type="spellEnd"/>
      <w:r w:rsidRPr="009A4A5B">
        <w:rPr>
          <w:b/>
        </w:rPr>
        <w:t xml:space="preserve"> </w:t>
      </w:r>
      <w:proofErr w:type="spellStart"/>
      <w:r w:rsidRPr="009A4A5B">
        <w:rPr>
          <w:b/>
        </w:rPr>
        <w:t>Sınavı</w:t>
      </w:r>
      <w:proofErr w:type="spellEnd"/>
    </w:p>
    <w:p w:rsidR="009A4A5B" w:rsidRDefault="009A4A5B"/>
    <w:p w:rsidR="00F5343E" w:rsidRDefault="009A4A5B">
      <w:proofErr w:type="spellStart"/>
      <w:r>
        <w:t>Adı</w:t>
      </w:r>
      <w:proofErr w:type="spellEnd"/>
      <w:r>
        <w:t xml:space="preserve"> </w:t>
      </w:r>
      <w:proofErr w:type="spellStart"/>
      <w:r>
        <w:t>Soyadı</w:t>
      </w:r>
      <w:proofErr w:type="spellEnd"/>
      <w:r>
        <w:t>: ______________________________________</w:t>
      </w:r>
    </w:p>
    <w:p w:rsidR="00F5343E" w:rsidRDefault="009A4A5B">
      <w:r>
        <w:t>Sınıfı: ___________________________________________</w:t>
      </w:r>
    </w:p>
    <w:p w:rsidR="00F5343E" w:rsidRDefault="009A4A5B">
      <w:proofErr w:type="spellStart"/>
      <w:r>
        <w:t>Numarası</w:t>
      </w:r>
      <w:proofErr w:type="spellEnd"/>
      <w:r>
        <w:t>: ________________________________________</w:t>
      </w:r>
      <w:r>
        <w:br/>
      </w:r>
      <w:bookmarkStart w:id="0" w:name="_GoBack"/>
      <w:bookmarkEnd w:id="0"/>
    </w:p>
    <w:p w:rsidR="00F5343E" w:rsidRDefault="009A4A5B">
      <w:r>
        <w:t>Aşağıdaki soruları dikkatlice okuyup cevaplayınız.</w:t>
      </w:r>
      <w:r>
        <w:br/>
      </w:r>
    </w:p>
    <w:p w:rsidR="00F5343E" w:rsidRDefault="009A4A5B">
      <w:r>
        <w:t>1. İslam dininde inanılması gereken temel inanç esaslarını kısaca açıklayınız.</w:t>
      </w:r>
    </w:p>
    <w:p w:rsidR="00F5343E" w:rsidRDefault="009A4A5B">
      <w:r>
        <w:t>2. Kur'an-ı Kerim'in ilk inen ayeti hangisidir ve neyi anlatmaktadır?</w:t>
      </w:r>
    </w:p>
    <w:p w:rsidR="00F5343E" w:rsidRDefault="009A4A5B">
      <w:r>
        <w:t>3. Peygamber Efendimiz'in hayatından önemli bi</w:t>
      </w:r>
      <w:r>
        <w:t>r olayı anlatınız.</w:t>
      </w:r>
    </w:p>
    <w:p w:rsidR="00F5343E" w:rsidRDefault="009A4A5B">
      <w:r>
        <w:t>4. İslam'ın beş şartını sıralayınız ve her birini kısaca açıklayınız.</w:t>
      </w:r>
    </w:p>
    <w:p w:rsidR="00F5343E" w:rsidRDefault="009A4A5B">
      <w:r>
        <w:t>5. Namazın farz ve sünnet kısımlarını yazınız ve bunları kısaca açıklayınız.</w:t>
      </w:r>
    </w:p>
    <w:p w:rsidR="00F5343E" w:rsidRDefault="009A4A5B">
      <w:r>
        <w:t>6. Zekatın İslam'daki önemi ve kimlere verileceği hakkında bilgi veriniz.</w:t>
      </w:r>
    </w:p>
    <w:p w:rsidR="00F5343E" w:rsidRDefault="009A4A5B">
      <w:r>
        <w:t>7. Hac ibadetini</w:t>
      </w:r>
      <w:r>
        <w:t>n İslam'daki yeri ve farz olma şartlarını açıklayınız.</w:t>
      </w:r>
    </w:p>
    <w:p w:rsidR="00F5343E" w:rsidRDefault="009A4A5B">
      <w:r>
        <w:t>8. Aşağıdaki kavramları açıklayınız:</w:t>
      </w:r>
      <w:r>
        <w:br/>
        <w:t xml:space="preserve">   a) Şirk</w:t>
      </w:r>
      <w:r>
        <w:br/>
        <w:t xml:space="preserve">   b) Tövbe</w:t>
      </w:r>
      <w:r>
        <w:br/>
        <w:t xml:space="preserve">   c) Cennet</w:t>
      </w:r>
      <w:r>
        <w:br/>
        <w:t xml:space="preserve">   d) Cehennem</w:t>
      </w:r>
    </w:p>
    <w:p w:rsidR="00F5343E" w:rsidRDefault="009A4A5B">
      <w:r>
        <w:t>9. İslam'da helal ve haram kavramlarını açıklayınız ve birkaç örnek veriniz.</w:t>
      </w:r>
    </w:p>
    <w:p w:rsidR="00F5343E" w:rsidRDefault="009A4A5B">
      <w:r>
        <w:t>10. Ahiret inancını kısaca açıklayın</w:t>
      </w:r>
      <w:r>
        <w:t>ız.</w:t>
      </w:r>
    </w:p>
    <w:sectPr w:rsidR="00F5343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A4A5B"/>
    <w:rsid w:val="00AA1D8D"/>
    <w:rsid w:val="00B47730"/>
    <w:rsid w:val="00CB0664"/>
    <w:rsid w:val="00F5343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DE83C"/>
  <w14:defaultImageDpi w14:val="300"/>
  <w15:docId w15:val="{46D1FEDA-B145-4A7B-977E-C9D03FEC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ADFE28-5BE9-4F5A-B24A-F5C55D2F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LENOVO</cp:lastModifiedBy>
  <cp:revision>2</cp:revision>
  <dcterms:created xsi:type="dcterms:W3CDTF">2013-12-23T23:15:00Z</dcterms:created>
  <dcterms:modified xsi:type="dcterms:W3CDTF">2025-03-20T10:01:00Z</dcterms:modified>
  <cp:category/>
</cp:coreProperties>
</file>