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D9B47" w14:textId="77777777" w:rsidR="00DE687B" w:rsidRPr="003C2EC2" w:rsidRDefault="005126FE" w:rsidP="003C2EC2">
      <w:pPr>
        <w:pStyle w:val="Balk1"/>
        <w:jc w:val="center"/>
        <w:rPr>
          <w:color w:val="FF0000"/>
          <w:sz w:val="36"/>
          <w:szCs w:val="36"/>
        </w:rPr>
      </w:pPr>
      <w:r w:rsidRPr="003C2EC2">
        <w:rPr>
          <w:color w:val="FF0000"/>
          <w:sz w:val="36"/>
          <w:szCs w:val="36"/>
        </w:rPr>
        <w:t>Özel Eğitim Dönem Sonu Sosyal Etkinlikler Haftası Planı (13-16 Ocak)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77"/>
        <w:gridCol w:w="2876"/>
        <w:gridCol w:w="2877"/>
      </w:tblGrid>
      <w:tr w:rsidR="00DE687B" w14:paraId="1D423A82" w14:textId="77777777" w:rsidTr="003C2EC2">
        <w:trPr>
          <w:trHeight w:val="776"/>
        </w:trPr>
        <w:tc>
          <w:tcPr>
            <w:tcW w:w="2880" w:type="dxa"/>
            <w:shd w:val="clear" w:color="auto" w:fill="00B0F0"/>
            <w:vAlign w:val="center"/>
          </w:tcPr>
          <w:p w14:paraId="582AA31F" w14:textId="77777777" w:rsidR="00DE687B" w:rsidRPr="003C2EC2" w:rsidRDefault="005126FE" w:rsidP="003C2EC2">
            <w:pPr>
              <w:jc w:val="center"/>
              <w:rPr>
                <w:b/>
                <w:bCs/>
                <w:sz w:val="28"/>
                <w:szCs w:val="28"/>
              </w:rPr>
            </w:pPr>
            <w:r w:rsidRPr="003C2EC2">
              <w:rPr>
                <w:b/>
                <w:bCs/>
                <w:sz w:val="28"/>
                <w:szCs w:val="28"/>
              </w:rPr>
              <w:t>Gün</w:t>
            </w:r>
          </w:p>
        </w:tc>
        <w:tc>
          <w:tcPr>
            <w:tcW w:w="2880" w:type="dxa"/>
            <w:shd w:val="clear" w:color="auto" w:fill="00B0F0"/>
            <w:vAlign w:val="center"/>
          </w:tcPr>
          <w:p w14:paraId="76C0BC2B" w14:textId="77777777" w:rsidR="00DE687B" w:rsidRPr="003C2EC2" w:rsidRDefault="005126FE" w:rsidP="003C2EC2">
            <w:pPr>
              <w:jc w:val="center"/>
              <w:rPr>
                <w:b/>
                <w:bCs/>
                <w:sz w:val="28"/>
                <w:szCs w:val="28"/>
              </w:rPr>
            </w:pPr>
            <w:r w:rsidRPr="003C2EC2">
              <w:rPr>
                <w:b/>
                <w:bCs/>
                <w:sz w:val="28"/>
                <w:szCs w:val="28"/>
              </w:rPr>
              <w:t>Saat</w:t>
            </w:r>
          </w:p>
        </w:tc>
        <w:tc>
          <w:tcPr>
            <w:tcW w:w="2880" w:type="dxa"/>
            <w:shd w:val="clear" w:color="auto" w:fill="00B0F0"/>
            <w:vAlign w:val="center"/>
          </w:tcPr>
          <w:p w14:paraId="5AFFAAA4" w14:textId="77777777" w:rsidR="00DE687B" w:rsidRPr="003C2EC2" w:rsidRDefault="005126FE" w:rsidP="003C2EC2">
            <w:pPr>
              <w:jc w:val="center"/>
              <w:rPr>
                <w:b/>
                <w:bCs/>
                <w:sz w:val="28"/>
                <w:szCs w:val="28"/>
              </w:rPr>
            </w:pPr>
            <w:r w:rsidRPr="003C2EC2">
              <w:rPr>
                <w:b/>
                <w:bCs/>
                <w:sz w:val="28"/>
                <w:szCs w:val="28"/>
              </w:rPr>
              <w:t>Etkinlik</w:t>
            </w:r>
          </w:p>
        </w:tc>
      </w:tr>
      <w:tr w:rsidR="00DE687B" w14:paraId="244D94AB" w14:textId="77777777" w:rsidTr="003C2EC2">
        <w:tc>
          <w:tcPr>
            <w:tcW w:w="2880" w:type="dxa"/>
            <w:shd w:val="clear" w:color="auto" w:fill="FFC000"/>
          </w:tcPr>
          <w:p w14:paraId="10CB5A68" w14:textId="77777777" w:rsidR="00DE687B" w:rsidRDefault="005126FE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6457FEB4" w14:textId="77777777" w:rsidR="00DE687B" w:rsidRDefault="005126FE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FFC000"/>
          </w:tcPr>
          <w:p w14:paraId="1ED31EB4" w14:textId="77777777" w:rsidR="00DE687B" w:rsidRDefault="005126FE">
            <w:r>
              <w:rPr>
                <w:sz w:val="20"/>
              </w:rPr>
              <w:t>Sanat Etkinlikleri: Parmak boyama ve basit şekil çalışmaları</w:t>
            </w:r>
          </w:p>
        </w:tc>
      </w:tr>
      <w:tr w:rsidR="00DE687B" w14:paraId="3394B8CC" w14:textId="77777777" w:rsidTr="003C2EC2">
        <w:tc>
          <w:tcPr>
            <w:tcW w:w="2880" w:type="dxa"/>
            <w:shd w:val="clear" w:color="auto" w:fill="FFC000"/>
          </w:tcPr>
          <w:p w14:paraId="4F4D1D37" w14:textId="77777777" w:rsidR="00DE687B" w:rsidRDefault="005126FE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5C66B08E" w14:textId="77777777" w:rsidR="00DE687B" w:rsidRDefault="005126FE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FFC000"/>
          </w:tcPr>
          <w:p w14:paraId="6A900ECD" w14:textId="77777777" w:rsidR="00DE687B" w:rsidRDefault="005126FE">
            <w:r>
              <w:rPr>
                <w:sz w:val="20"/>
              </w:rPr>
              <w:t xml:space="preserve">Hikaye Saati: Resimli hikayeler ve </w:t>
            </w:r>
            <w:r>
              <w:rPr>
                <w:sz w:val="20"/>
              </w:rPr>
              <w:t>canlandırma</w:t>
            </w:r>
          </w:p>
        </w:tc>
      </w:tr>
      <w:tr w:rsidR="00DE687B" w14:paraId="70A5DD22" w14:textId="77777777" w:rsidTr="003C2EC2">
        <w:tc>
          <w:tcPr>
            <w:tcW w:w="2880" w:type="dxa"/>
            <w:shd w:val="clear" w:color="auto" w:fill="FFC000"/>
          </w:tcPr>
          <w:p w14:paraId="6B823A48" w14:textId="77777777" w:rsidR="00DE687B" w:rsidRDefault="005126FE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7E02C3A1" w14:textId="77777777" w:rsidR="00DE687B" w:rsidRDefault="005126FE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FFC000"/>
          </w:tcPr>
          <w:p w14:paraId="4B17F1D9" w14:textId="77777777" w:rsidR="00DE687B" w:rsidRDefault="005126FE">
            <w:r>
              <w:rPr>
                <w:sz w:val="20"/>
              </w:rPr>
              <w:t>Müzik Terapisi: Basit şarkılar ve ritim çalışmaları</w:t>
            </w:r>
          </w:p>
        </w:tc>
      </w:tr>
      <w:tr w:rsidR="00DE687B" w14:paraId="3F38B489" w14:textId="77777777" w:rsidTr="003C2EC2">
        <w:tc>
          <w:tcPr>
            <w:tcW w:w="2880" w:type="dxa"/>
            <w:shd w:val="clear" w:color="auto" w:fill="92D050"/>
          </w:tcPr>
          <w:p w14:paraId="2621503F" w14:textId="77777777" w:rsidR="00DE687B" w:rsidRDefault="005126FE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67105421" w14:textId="77777777" w:rsidR="00DE687B" w:rsidRDefault="005126FE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92D050"/>
          </w:tcPr>
          <w:p w14:paraId="78786E9F" w14:textId="77777777" w:rsidR="00DE687B" w:rsidRDefault="005126FE">
            <w:r>
              <w:rPr>
                <w:sz w:val="20"/>
              </w:rPr>
              <w:t>Drama Çalışmaları: Kısa hikaye canlandırma</w:t>
            </w:r>
          </w:p>
        </w:tc>
      </w:tr>
      <w:tr w:rsidR="00DE687B" w14:paraId="14EF4706" w14:textId="77777777" w:rsidTr="003C2EC2">
        <w:tc>
          <w:tcPr>
            <w:tcW w:w="2880" w:type="dxa"/>
            <w:shd w:val="clear" w:color="auto" w:fill="92D050"/>
          </w:tcPr>
          <w:p w14:paraId="7D72BF76" w14:textId="77777777" w:rsidR="00DE687B" w:rsidRDefault="005126FE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36280DF3" w14:textId="77777777" w:rsidR="00DE687B" w:rsidRDefault="005126FE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92D050"/>
          </w:tcPr>
          <w:p w14:paraId="39ABF553" w14:textId="77777777" w:rsidR="00DE687B" w:rsidRDefault="005126FE">
            <w:r>
              <w:rPr>
                <w:sz w:val="20"/>
              </w:rPr>
              <w:t>Hareket Saati: Fiziksel koordinasyon oyunları</w:t>
            </w:r>
          </w:p>
        </w:tc>
      </w:tr>
      <w:tr w:rsidR="00DE687B" w14:paraId="4E502382" w14:textId="77777777" w:rsidTr="003C2EC2">
        <w:tc>
          <w:tcPr>
            <w:tcW w:w="2880" w:type="dxa"/>
            <w:shd w:val="clear" w:color="auto" w:fill="92D050"/>
          </w:tcPr>
          <w:p w14:paraId="3A846ACD" w14:textId="77777777" w:rsidR="00DE687B" w:rsidRDefault="005126FE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0502081A" w14:textId="77777777" w:rsidR="00DE687B" w:rsidRDefault="005126FE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92D050"/>
          </w:tcPr>
          <w:p w14:paraId="39FD87D1" w14:textId="77777777" w:rsidR="00DE687B" w:rsidRDefault="005126FE">
            <w:r>
              <w:rPr>
                <w:sz w:val="20"/>
              </w:rPr>
              <w:t>Serbest Çalışma: Öğrencilerin ilgi alanlarına yönelik etkinlikler</w:t>
            </w:r>
          </w:p>
        </w:tc>
      </w:tr>
      <w:tr w:rsidR="00DE687B" w14:paraId="48E1AAE2" w14:textId="77777777" w:rsidTr="003C2EC2">
        <w:tc>
          <w:tcPr>
            <w:tcW w:w="2880" w:type="dxa"/>
            <w:shd w:val="clear" w:color="auto" w:fill="B2A1C7" w:themeFill="accent4" w:themeFillTint="99"/>
          </w:tcPr>
          <w:p w14:paraId="736F101C" w14:textId="77777777" w:rsidR="00DE687B" w:rsidRDefault="005126FE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06C9F2DE" w14:textId="77777777" w:rsidR="00DE687B" w:rsidRDefault="005126FE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0C76E952" w14:textId="77777777" w:rsidR="00DE687B" w:rsidRDefault="005126FE">
            <w:r>
              <w:rPr>
                <w:sz w:val="20"/>
              </w:rPr>
              <w:t>Doğa Çalışmaları: Bitki bakım etkinlikleri</w:t>
            </w:r>
          </w:p>
        </w:tc>
      </w:tr>
      <w:tr w:rsidR="00DE687B" w14:paraId="2D93E3A6" w14:textId="77777777" w:rsidTr="003C2EC2">
        <w:tc>
          <w:tcPr>
            <w:tcW w:w="2880" w:type="dxa"/>
            <w:shd w:val="clear" w:color="auto" w:fill="B2A1C7" w:themeFill="accent4" w:themeFillTint="99"/>
          </w:tcPr>
          <w:p w14:paraId="14656D81" w14:textId="77777777" w:rsidR="00DE687B" w:rsidRDefault="005126FE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1226B9B2" w14:textId="77777777" w:rsidR="00DE687B" w:rsidRDefault="005126FE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72AE8E3E" w14:textId="77777777" w:rsidR="00DE687B" w:rsidRDefault="005126FE">
            <w:r>
              <w:rPr>
                <w:sz w:val="20"/>
              </w:rPr>
              <w:t>Eğlenceli Bilim: Basit deneyler ve gözlemler</w:t>
            </w:r>
          </w:p>
        </w:tc>
      </w:tr>
      <w:tr w:rsidR="00DE687B" w14:paraId="42D30C59" w14:textId="77777777" w:rsidTr="003C2EC2">
        <w:tc>
          <w:tcPr>
            <w:tcW w:w="2880" w:type="dxa"/>
            <w:shd w:val="clear" w:color="auto" w:fill="B2A1C7" w:themeFill="accent4" w:themeFillTint="99"/>
          </w:tcPr>
          <w:p w14:paraId="1D912C5A" w14:textId="77777777" w:rsidR="00DE687B" w:rsidRDefault="005126FE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655F3263" w14:textId="77777777" w:rsidR="00DE687B" w:rsidRDefault="005126FE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101CFAED" w14:textId="77777777" w:rsidR="00DE687B" w:rsidRDefault="005126FE">
            <w:r>
              <w:rPr>
                <w:sz w:val="20"/>
              </w:rPr>
              <w:t>Hobi Atölyesi: Renkli taş boyama</w:t>
            </w:r>
          </w:p>
        </w:tc>
      </w:tr>
      <w:tr w:rsidR="00DE687B" w14:paraId="5098655D" w14:textId="77777777" w:rsidTr="003C2EC2">
        <w:tc>
          <w:tcPr>
            <w:tcW w:w="2880" w:type="dxa"/>
            <w:shd w:val="clear" w:color="auto" w:fill="B6DDE8" w:themeFill="accent5" w:themeFillTint="66"/>
          </w:tcPr>
          <w:p w14:paraId="358D794A" w14:textId="77777777" w:rsidR="00DE687B" w:rsidRDefault="005126FE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0F72E640" w14:textId="77777777" w:rsidR="00DE687B" w:rsidRDefault="005126FE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45F7DAF9" w14:textId="77777777" w:rsidR="00DE687B" w:rsidRDefault="005126FE">
            <w:r>
              <w:rPr>
                <w:sz w:val="20"/>
              </w:rPr>
              <w:t>Sınıf Sergisi: Haftalık çalışmaların sunumu</w:t>
            </w:r>
          </w:p>
        </w:tc>
      </w:tr>
      <w:tr w:rsidR="00DE687B" w14:paraId="2B6013E5" w14:textId="77777777" w:rsidTr="003C2EC2">
        <w:tc>
          <w:tcPr>
            <w:tcW w:w="2880" w:type="dxa"/>
            <w:shd w:val="clear" w:color="auto" w:fill="B6DDE8" w:themeFill="accent5" w:themeFillTint="66"/>
          </w:tcPr>
          <w:p w14:paraId="017571A3" w14:textId="77777777" w:rsidR="00DE687B" w:rsidRDefault="005126FE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11952D52" w14:textId="77777777" w:rsidR="00DE687B" w:rsidRDefault="005126FE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22F8519F" w14:textId="77777777" w:rsidR="00DE687B" w:rsidRDefault="005126FE">
            <w:r>
              <w:rPr>
                <w:sz w:val="20"/>
              </w:rPr>
              <w:t>Grup Oyunları: İş birliğine dayalı oyunlar</w:t>
            </w:r>
          </w:p>
        </w:tc>
      </w:tr>
      <w:tr w:rsidR="00DE687B" w14:paraId="7382B0E5" w14:textId="77777777" w:rsidTr="003C2EC2">
        <w:tc>
          <w:tcPr>
            <w:tcW w:w="2880" w:type="dxa"/>
            <w:shd w:val="clear" w:color="auto" w:fill="B6DDE8" w:themeFill="accent5" w:themeFillTint="66"/>
          </w:tcPr>
          <w:p w14:paraId="1FE81332" w14:textId="77777777" w:rsidR="00DE687B" w:rsidRDefault="005126FE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25351C93" w14:textId="77777777" w:rsidR="00DE687B" w:rsidRDefault="005126FE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01960677" w14:textId="77777777" w:rsidR="00DE687B" w:rsidRDefault="005126FE">
            <w:r>
              <w:rPr>
                <w:sz w:val="20"/>
              </w:rPr>
              <w:t xml:space="preserve">Kapanış: Müzik ve dans </w:t>
            </w:r>
            <w:r>
              <w:rPr>
                <w:sz w:val="20"/>
              </w:rPr>
              <w:t>etkinlikleri</w:t>
            </w:r>
          </w:p>
        </w:tc>
      </w:tr>
    </w:tbl>
    <w:p w14:paraId="77C94972" w14:textId="77777777" w:rsidR="001F5297" w:rsidRDefault="001F5297"/>
    <w:p w14:paraId="6D69D37F" w14:textId="6C7BEDA1" w:rsidR="003C2EC2" w:rsidRDefault="003C2EC2"/>
    <w:sectPr w:rsidR="003C2EC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6738540">
    <w:abstractNumId w:val="8"/>
  </w:num>
  <w:num w:numId="2" w16cid:durableId="421028296">
    <w:abstractNumId w:val="6"/>
  </w:num>
  <w:num w:numId="3" w16cid:durableId="460617544">
    <w:abstractNumId w:val="5"/>
  </w:num>
  <w:num w:numId="4" w16cid:durableId="1888564723">
    <w:abstractNumId w:val="4"/>
  </w:num>
  <w:num w:numId="5" w16cid:durableId="1816491098">
    <w:abstractNumId w:val="7"/>
  </w:num>
  <w:num w:numId="6" w16cid:durableId="1079788650">
    <w:abstractNumId w:val="3"/>
  </w:num>
  <w:num w:numId="7" w16cid:durableId="424158802">
    <w:abstractNumId w:val="2"/>
  </w:num>
  <w:num w:numId="8" w16cid:durableId="176235641">
    <w:abstractNumId w:val="1"/>
  </w:num>
  <w:num w:numId="9" w16cid:durableId="1281448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F5297"/>
    <w:rsid w:val="0029639D"/>
    <w:rsid w:val="00326F90"/>
    <w:rsid w:val="003C2EC2"/>
    <w:rsid w:val="005126FE"/>
    <w:rsid w:val="00837504"/>
    <w:rsid w:val="00AA1D8D"/>
    <w:rsid w:val="00B47730"/>
    <w:rsid w:val="00C448DC"/>
    <w:rsid w:val="00CB0664"/>
    <w:rsid w:val="00DE687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87675"/>
  <w14:defaultImageDpi w14:val="300"/>
  <w15:docId w15:val="{D73C49D6-533D-45E1-B818-243AF9B9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Hasan Ayık</cp:lastModifiedBy>
  <cp:revision>3</cp:revision>
  <dcterms:created xsi:type="dcterms:W3CDTF">2025-01-09T19:14:00Z</dcterms:created>
  <dcterms:modified xsi:type="dcterms:W3CDTF">2025-01-11T18:11:00Z</dcterms:modified>
  <cp:category/>
</cp:coreProperties>
</file>