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7631" w14:textId="77777777" w:rsidR="00FC26A9" w:rsidRPr="00FC26A9" w:rsidRDefault="009E434B" w:rsidP="00FC26A9">
      <w:pPr>
        <w:pStyle w:val="Balk1"/>
        <w:spacing w:before="120"/>
        <w:jc w:val="center"/>
        <w:rPr>
          <w:color w:val="FF0000"/>
          <w:sz w:val="36"/>
          <w:szCs w:val="36"/>
        </w:rPr>
      </w:pPr>
      <w:r w:rsidRPr="00FC26A9">
        <w:rPr>
          <w:color w:val="FF0000"/>
          <w:sz w:val="36"/>
          <w:szCs w:val="36"/>
        </w:rPr>
        <w:t>Ortaokul Dönem Sonu Sosyal Etkinlikler Haftası Planı</w:t>
      </w:r>
    </w:p>
    <w:p w14:paraId="28CC80A7" w14:textId="49D2E97E" w:rsidR="00615540" w:rsidRPr="00FC26A9" w:rsidRDefault="009E434B" w:rsidP="00FC26A9">
      <w:pPr>
        <w:pStyle w:val="Balk1"/>
        <w:spacing w:before="120"/>
        <w:jc w:val="center"/>
        <w:rPr>
          <w:color w:val="FF0000"/>
          <w:sz w:val="36"/>
          <w:szCs w:val="36"/>
        </w:rPr>
      </w:pPr>
      <w:r w:rsidRPr="00FC26A9">
        <w:rPr>
          <w:color w:val="FF0000"/>
          <w:sz w:val="36"/>
          <w:szCs w:val="36"/>
        </w:rPr>
        <w:t>(13-16 Ocak)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77"/>
        <w:gridCol w:w="2876"/>
        <w:gridCol w:w="2877"/>
      </w:tblGrid>
      <w:tr w:rsidR="00615540" w14:paraId="73180B3E" w14:textId="77777777" w:rsidTr="00FC26A9">
        <w:trPr>
          <w:trHeight w:val="854"/>
        </w:trPr>
        <w:tc>
          <w:tcPr>
            <w:tcW w:w="2880" w:type="dxa"/>
            <w:shd w:val="clear" w:color="auto" w:fill="00B0F0"/>
            <w:vAlign w:val="center"/>
          </w:tcPr>
          <w:p w14:paraId="48704DB3" w14:textId="77777777" w:rsidR="00615540" w:rsidRPr="00FC26A9" w:rsidRDefault="009E434B" w:rsidP="00FC26A9">
            <w:pPr>
              <w:jc w:val="center"/>
              <w:rPr>
                <w:b/>
                <w:bCs/>
                <w:sz w:val="28"/>
                <w:szCs w:val="28"/>
              </w:rPr>
            </w:pPr>
            <w:r w:rsidRPr="00FC26A9">
              <w:rPr>
                <w:b/>
                <w:bCs/>
                <w:sz w:val="28"/>
                <w:szCs w:val="28"/>
              </w:rPr>
              <w:t>Gün</w:t>
            </w:r>
          </w:p>
        </w:tc>
        <w:tc>
          <w:tcPr>
            <w:tcW w:w="2880" w:type="dxa"/>
            <w:shd w:val="clear" w:color="auto" w:fill="00B0F0"/>
            <w:vAlign w:val="center"/>
          </w:tcPr>
          <w:p w14:paraId="1761AD5D" w14:textId="77777777" w:rsidR="00615540" w:rsidRPr="00FC26A9" w:rsidRDefault="009E434B" w:rsidP="00FC26A9">
            <w:pPr>
              <w:jc w:val="center"/>
              <w:rPr>
                <w:b/>
                <w:bCs/>
                <w:sz w:val="28"/>
                <w:szCs w:val="28"/>
              </w:rPr>
            </w:pPr>
            <w:r w:rsidRPr="00FC26A9">
              <w:rPr>
                <w:b/>
                <w:bCs/>
                <w:sz w:val="28"/>
                <w:szCs w:val="28"/>
              </w:rPr>
              <w:t>Saat</w:t>
            </w:r>
          </w:p>
        </w:tc>
        <w:tc>
          <w:tcPr>
            <w:tcW w:w="2880" w:type="dxa"/>
            <w:shd w:val="clear" w:color="auto" w:fill="00B0F0"/>
            <w:vAlign w:val="center"/>
          </w:tcPr>
          <w:p w14:paraId="19447A64" w14:textId="77777777" w:rsidR="00615540" w:rsidRPr="00FC26A9" w:rsidRDefault="009E434B" w:rsidP="00FC26A9">
            <w:pPr>
              <w:jc w:val="center"/>
              <w:rPr>
                <w:b/>
                <w:bCs/>
                <w:sz w:val="28"/>
                <w:szCs w:val="28"/>
              </w:rPr>
            </w:pPr>
            <w:r w:rsidRPr="00FC26A9">
              <w:rPr>
                <w:b/>
                <w:bCs/>
                <w:sz w:val="28"/>
                <w:szCs w:val="28"/>
              </w:rPr>
              <w:t>Etkinlik</w:t>
            </w:r>
          </w:p>
        </w:tc>
      </w:tr>
      <w:tr w:rsidR="00615540" w14:paraId="73948A3D" w14:textId="77777777" w:rsidTr="00FC26A9">
        <w:tc>
          <w:tcPr>
            <w:tcW w:w="2880" w:type="dxa"/>
            <w:shd w:val="clear" w:color="auto" w:fill="FFC000"/>
          </w:tcPr>
          <w:p w14:paraId="7C743D36" w14:textId="77777777" w:rsidR="00615540" w:rsidRDefault="009E434B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125D2BD8" w14:textId="77777777" w:rsidR="00615540" w:rsidRDefault="009E434B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FFC000"/>
          </w:tcPr>
          <w:p w14:paraId="1B67AE40" w14:textId="77777777" w:rsidR="00615540" w:rsidRDefault="009E434B">
            <w:r>
              <w:rPr>
                <w:sz w:val="20"/>
              </w:rPr>
              <w:t>STEM Atölyesi: Basit bilim deneyleri</w:t>
            </w:r>
          </w:p>
        </w:tc>
      </w:tr>
      <w:tr w:rsidR="00615540" w14:paraId="58AD7E4D" w14:textId="77777777" w:rsidTr="00FC26A9">
        <w:tc>
          <w:tcPr>
            <w:tcW w:w="2880" w:type="dxa"/>
            <w:shd w:val="clear" w:color="auto" w:fill="FFC000"/>
          </w:tcPr>
          <w:p w14:paraId="248840D2" w14:textId="77777777" w:rsidR="00615540" w:rsidRDefault="009E434B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1A2B791B" w14:textId="77777777" w:rsidR="00615540" w:rsidRDefault="009E434B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FFC000"/>
          </w:tcPr>
          <w:p w14:paraId="10D1B8DC" w14:textId="77777777" w:rsidR="00615540" w:rsidRDefault="009E434B">
            <w:r>
              <w:rPr>
                <w:sz w:val="20"/>
              </w:rPr>
              <w:t>Hitabet Yarışması: İkna edici konuşmalar</w:t>
            </w:r>
          </w:p>
        </w:tc>
      </w:tr>
      <w:tr w:rsidR="00615540" w14:paraId="42E169E1" w14:textId="77777777" w:rsidTr="00FC26A9">
        <w:tc>
          <w:tcPr>
            <w:tcW w:w="2880" w:type="dxa"/>
            <w:shd w:val="clear" w:color="auto" w:fill="FFC000"/>
          </w:tcPr>
          <w:p w14:paraId="12D33A86" w14:textId="77777777" w:rsidR="00615540" w:rsidRDefault="009E434B">
            <w:r>
              <w:rPr>
                <w:sz w:val="20"/>
              </w:rPr>
              <w:t>13 Ocak Pazartesi</w:t>
            </w:r>
          </w:p>
        </w:tc>
        <w:tc>
          <w:tcPr>
            <w:tcW w:w="2880" w:type="dxa"/>
            <w:shd w:val="clear" w:color="auto" w:fill="FFC000"/>
          </w:tcPr>
          <w:p w14:paraId="4C78E565" w14:textId="77777777" w:rsidR="00615540" w:rsidRDefault="009E434B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FFC000"/>
          </w:tcPr>
          <w:p w14:paraId="55052ECE" w14:textId="77777777" w:rsidR="00615540" w:rsidRDefault="009E434B">
            <w:r>
              <w:rPr>
                <w:sz w:val="20"/>
              </w:rPr>
              <w:t>Bilim Sergisi Hazırlığı</w:t>
            </w:r>
          </w:p>
        </w:tc>
      </w:tr>
      <w:tr w:rsidR="00615540" w14:paraId="29D16D52" w14:textId="77777777" w:rsidTr="00FC26A9">
        <w:tc>
          <w:tcPr>
            <w:tcW w:w="2880" w:type="dxa"/>
            <w:shd w:val="clear" w:color="auto" w:fill="92D050"/>
          </w:tcPr>
          <w:p w14:paraId="5CA7BCCC" w14:textId="77777777" w:rsidR="00615540" w:rsidRDefault="009E434B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2A02B2B5" w14:textId="77777777" w:rsidR="00615540" w:rsidRDefault="009E434B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92D050"/>
          </w:tcPr>
          <w:p w14:paraId="448E8001" w14:textId="77777777" w:rsidR="00615540" w:rsidRDefault="009E434B">
            <w:r>
              <w:rPr>
                <w:sz w:val="20"/>
              </w:rPr>
              <w:t>Alan Söyleşisi: Uzman bir konuğun deneyim paylaşımı</w:t>
            </w:r>
          </w:p>
        </w:tc>
      </w:tr>
      <w:tr w:rsidR="00615540" w14:paraId="091EE42B" w14:textId="77777777" w:rsidTr="00FC26A9">
        <w:tc>
          <w:tcPr>
            <w:tcW w:w="2880" w:type="dxa"/>
            <w:shd w:val="clear" w:color="auto" w:fill="92D050"/>
          </w:tcPr>
          <w:p w14:paraId="625BBD27" w14:textId="77777777" w:rsidR="00615540" w:rsidRDefault="009E434B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74745D41" w14:textId="77777777" w:rsidR="00615540" w:rsidRDefault="009E434B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92D050"/>
          </w:tcPr>
          <w:p w14:paraId="2F2A6985" w14:textId="77777777" w:rsidR="00615540" w:rsidRDefault="009E434B">
            <w:r>
              <w:rPr>
                <w:sz w:val="20"/>
              </w:rPr>
              <w:t>Münazara: Güncel konular üzerine tartışmalar</w:t>
            </w:r>
          </w:p>
        </w:tc>
      </w:tr>
      <w:tr w:rsidR="00615540" w14:paraId="619A1B89" w14:textId="77777777" w:rsidTr="00FC26A9">
        <w:tc>
          <w:tcPr>
            <w:tcW w:w="2880" w:type="dxa"/>
            <w:shd w:val="clear" w:color="auto" w:fill="92D050"/>
          </w:tcPr>
          <w:p w14:paraId="0123F8BA" w14:textId="77777777" w:rsidR="00615540" w:rsidRDefault="009E434B">
            <w:r>
              <w:rPr>
                <w:sz w:val="20"/>
              </w:rPr>
              <w:t>14 Ocak Salı</w:t>
            </w:r>
          </w:p>
        </w:tc>
        <w:tc>
          <w:tcPr>
            <w:tcW w:w="2880" w:type="dxa"/>
            <w:shd w:val="clear" w:color="auto" w:fill="92D050"/>
          </w:tcPr>
          <w:p w14:paraId="5C09A666" w14:textId="77777777" w:rsidR="00615540" w:rsidRDefault="009E434B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92D050"/>
          </w:tcPr>
          <w:p w14:paraId="7941850C" w14:textId="77777777" w:rsidR="00615540" w:rsidRDefault="009E434B">
            <w:r>
              <w:rPr>
                <w:sz w:val="20"/>
              </w:rPr>
              <w:t xml:space="preserve">Tiyatro Çalışması: Öğrenci </w:t>
            </w:r>
            <w:r>
              <w:rPr>
                <w:sz w:val="20"/>
              </w:rPr>
              <w:t>skeçlerinin hazırlanması</w:t>
            </w:r>
          </w:p>
        </w:tc>
      </w:tr>
      <w:tr w:rsidR="00615540" w14:paraId="181A6A1E" w14:textId="77777777" w:rsidTr="00FC26A9">
        <w:tc>
          <w:tcPr>
            <w:tcW w:w="2880" w:type="dxa"/>
            <w:shd w:val="clear" w:color="auto" w:fill="B2A1C7" w:themeFill="accent4" w:themeFillTint="99"/>
          </w:tcPr>
          <w:p w14:paraId="701F5279" w14:textId="77777777" w:rsidR="00615540" w:rsidRDefault="009E434B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7CABE7E3" w14:textId="77777777" w:rsidR="00615540" w:rsidRDefault="009E434B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69EBDA16" w14:textId="77777777" w:rsidR="00615540" w:rsidRDefault="009E434B">
            <w:r>
              <w:rPr>
                <w:sz w:val="20"/>
              </w:rPr>
              <w:t>Kültürel Tanıtım: Yerel değerler üzerine grup çalışması</w:t>
            </w:r>
          </w:p>
        </w:tc>
      </w:tr>
      <w:tr w:rsidR="00615540" w14:paraId="1599FCA2" w14:textId="77777777" w:rsidTr="00FC26A9">
        <w:tc>
          <w:tcPr>
            <w:tcW w:w="2880" w:type="dxa"/>
            <w:shd w:val="clear" w:color="auto" w:fill="B2A1C7" w:themeFill="accent4" w:themeFillTint="99"/>
          </w:tcPr>
          <w:p w14:paraId="4865B87F" w14:textId="77777777" w:rsidR="00615540" w:rsidRDefault="009E434B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0163B170" w14:textId="77777777" w:rsidR="00615540" w:rsidRDefault="009E434B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689ACC3C" w14:textId="77777777" w:rsidR="00615540" w:rsidRDefault="009E434B">
            <w:r>
              <w:rPr>
                <w:sz w:val="20"/>
              </w:rPr>
              <w:t>Sosyal Sorumluluk Projesi: Çevre temizliği planlaması</w:t>
            </w:r>
          </w:p>
        </w:tc>
      </w:tr>
      <w:tr w:rsidR="00615540" w14:paraId="55EBAF13" w14:textId="77777777" w:rsidTr="00FC26A9">
        <w:tc>
          <w:tcPr>
            <w:tcW w:w="2880" w:type="dxa"/>
            <w:shd w:val="clear" w:color="auto" w:fill="B2A1C7" w:themeFill="accent4" w:themeFillTint="99"/>
          </w:tcPr>
          <w:p w14:paraId="4F7D81D5" w14:textId="77777777" w:rsidR="00615540" w:rsidRDefault="009E434B">
            <w:r>
              <w:rPr>
                <w:sz w:val="20"/>
              </w:rPr>
              <w:t>15 Ocak Çarşamba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1CEA9DF3" w14:textId="77777777" w:rsidR="00615540" w:rsidRDefault="009E434B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B2A1C7" w:themeFill="accent4" w:themeFillTint="99"/>
          </w:tcPr>
          <w:p w14:paraId="6FBA3762" w14:textId="77777777" w:rsidR="00615540" w:rsidRDefault="009E434B">
            <w:r>
              <w:rPr>
                <w:sz w:val="20"/>
              </w:rPr>
              <w:t>Eğlenceli Bilim: Deney ve sunumlar</w:t>
            </w:r>
          </w:p>
        </w:tc>
      </w:tr>
      <w:tr w:rsidR="00615540" w14:paraId="220396EA" w14:textId="77777777" w:rsidTr="00FC26A9">
        <w:tc>
          <w:tcPr>
            <w:tcW w:w="2880" w:type="dxa"/>
            <w:shd w:val="clear" w:color="auto" w:fill="B6DDE8" w:themeFill="accent5" w:themeFillTint="66"/>
          </w:tcPr>
          <w:p w14:paraId="4DA84B23" w14:textId="77777777" w:rsidR="00615540" w:rsidRDefault="009E434B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4C575262" w14:textId="77777777" w:rsidR="00615540" w:rsidRDefault="009E434B">
            <w:r>
              <w:rPr>
                <w:sz w:val="20"/>
              </w:rPr>
              <w:t>09.00-10.30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4D005D2E" w14:textId="77777777" w:rsidR="00615540" w:rsidRDefault="009E434B">
            <w:r>
              <w:rPr>
                <w:sz w:val="20"/>
              </w:rPr>
              <w:t>Kısa Film İzleme: Belgeseller ve tartışma</w:t>
            </w:r>
          </w:p>
        </w:tc>
      </w:tr>
      <w:tr w:rsidR="00615540" w14:paraId="0FB1EA33" w14:textId="77777777" w:rsidTr="00FC26A9">
        <w:tc>
          <w:tcPr>
            <w:tcW w:w="2880" w:type="dxa"/>
            <w:shd w:val="clear" w:color="auto" w:fill="B6DDE8" w:themeFill="accent5" w:themeFillTint="66"/>
          </w:tcPr>
          <w:p w14:paraId="7EC14361" w14:textId="77777777" w:rsidR="00615540" w:rsidRDefault="009E434B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5742DF2A" w14:textId="77777777" w:rsidR="00615540" w:rsidRDefault="009E434B">
            <w:r>
              <w:rPr>
                <w:sz w:val="20"/>
              </w:rPr>
              <w:t>11.00-12.30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3B784312" w14:textId="77777777" w:rsidR="00615540" w:rsidRDefault="009E434B">
            <w:r>
              <w:rPr>
                <w:sz w:val="20"/>
              </w:rPr>
              <w:t>Proje Sunumları: Öğrencilerin hazırladığı çalışmalar</w:t>
            </w:r>
          </w:p>
        </w:tc>
      </w:tr>
      <w:tr w:rsidR="00615540" w14:paraId="12D78679" w14:textId="77777777" w:rsidTr="00FC26A9">
        <w:tc>
          <w:tcPr>
            <w:tcW w:w="2880" w:type="dxa"/>
            <w:shd w:val="clear" w:color="auto" w:fill="B6DDE8" w:themeFill="accent5" w:themeFillTint="66"/>
          </w:tcPr>
          <w:p w14:paraId="37726624" w14:textId="77777777" w:rsidR="00615540" w:rsidRDefault="009E434B">
            <w:r>
              <w:rPr>
                <w:sz w:val="20"/>
              </w:rPr>
              <w:t>16 Ocak Perşembe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3AC55516" w14:textId="77777777" w:rsidR="00615540" w:rsidRDefault="009E434B">
            <w:r>
              <w:rPr>
                <w:sz w:val="20"/>
              </w:rPr>
              <w:t>13.30-15.00</w:t>
            </w:r>
          </w:p>
        </w:tc>
        <w:tc>
          <w:tcPr>
            <w:tcW w:w="2880" w:type="dxa"/>
            <w:shd w:val="clear" w:color="auto" w:fill="B6DDE8" w:themeFill="accent5" w:themeFillTint="66"/>
          </w:tcPr>
          <w:p w14:paraId="3F5DF6F2" w14:textId="77777777" w:rsidR="00615540" w:rsidRDefault="009E434B">
            <w:r>
              <w:rPr>
                <w:sz w:val="20"/>
              </w:rPr>
              <w:t>Kapanış: Müzik etkinlikleri ve ödül töreni</w:t>
            </w:r>
          </w:p>
        </w:tc>
      </w:tr>
    </w:tbl>
    <w:p w14:paraId="714E7A4A" w14:textId="77777777" w:rsidR="008F3ACE" w:rsidRDefault="008F3ACE"/>
    <w:p w14:paraId="02E72096" w14:textId="5982DB68" w:rsidR="00FC26A9" w:rsidRDefault="00FC26A9"/>
    <w:sectPr w:rsidR="00FC26A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3214340">
    <w:abstractNumId w:val="8"/>
  </w:num>
  <w:num w:numId="2" w16cid:durableId="588734177">
    <w:abstractNumId w:val="6"/>
  </w:num>
  <w:num w:numId="3" w16cid:durableId="607351860">
    <w:abstractNumId w:val="5"/>
  </w:num>
  <w:num w:numId="4" w16cid:durableId="706445218">
    <w:abstractNumId w:val="4"/>
  </w:num>
  <w:num w:numId="5" w16cid:durableId="876818614">
    <w:abstractNumId w:val="7"/>
  </w:num>
  <w:num w:numId="6" w16cid:durableId="409081802">
    <w:abstractNumId w:val="3"/>
  </w:num>
  <w:num w:numId="7" w16cid:durableId="1015573979">
    <w:abstractNumId w:val="2"/>
  </w:num>
  <w:num w:numId="8" w16cid:durableId="982077649">
    <w:abstractNumId w:val="1"/>
  </w:num>
  <w:num w:numId="9" w16cid:durableId="1981571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15540"/>
    <w:rsid w:val="00837504"/>
    <w:rsid w:val="008F3ACE"/>
    <w:rsid w:val="009E434B"/>
    <w:rsid w:val="00AA1D8D"/>
    <w:rsid w:val="00B47730"/>
    <w:rsid w:val="00CB0664"/>
    <w:rsid w:val="00EF5524"/>
    <w:rsid w:val="00FC26A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34C08"/>
  <w14:defaultImageDpi w14:val="300"/>
  <w15:docId w15:val="{D73C49D6-533D-45E1-B818-243AF9B9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Hasan Ayık</cp:lastModifiedBy>
  <cp:revision>3</cp:revision>
  <dcterms:created xsi:type="dcterms:W3CDTF">2025-01-09T19:10:00Z</dcterms:created>
  <dcterms:modified xsi:type="dcterms:W3CDTF">2025-01-11T18:03:00Z</dcterms:modified>
  <cp:category/>
</cp:coreProperties>
</file>