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3E50D7" w14:textId="77777777" w:rsidR="00650CD4" w:rsidRPr="00F87B55" w:rsidRDefault="00000000" w:rsidP="00F87B55">
      <w:pPr>
        <w:pStyle w:val="Balk1"/>
        <w:jc w:val="center"/>
        <w:rPr>
          <w:color w:val="FF0000"/>
          <w:sz w:val="40"/>
          <w:szCs w:val="40"/>
        </w:rPr>
      </w:pPr>
      <w:r w:rsidRPr="00F87B55">
        <w:rPr>
          <w:color w:val="FF0000"/>
          <w:sz w:val="40"/>
          <w:szCs w:val="40"/>
        </w:rPr>
        <w:t>Lise Dönem Sonu Sosyal Etkinlikler Haftası Planı (13-16 Ocak)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877"/>
        <w:gridCol w:w="2876"/>
        <w:gridCol w:w="2877"/>
      </w:tblGrid>
      <w:tr w:rsidR="00650CD4" w14:paraId="40F514B4" w14:textId="77777777" w:rsidTr="00F87B55">
        <w:trPr>
          <w:trHeight w:val="792"/>
        </w:trPr>
        <w:tc>
          <w:tcPr>
            <w:tcW w:w="2880" w:type="dxa"/>
            <w:shd w:val="clear" w:color="auto" w:fill="00B0F0"/>
            <w:vAlign w:val="center"/>
          </w:tcPr>
          <w:p w14:paraId="11B010A4" w14:textId="77777777" w:rsidR="00650CD4" w:rsidRPr="00F87B55" w:rsidRDefault="00000000" w:rsidP="00F87B55">
            <w:pPr>
              <w:jc w:val="center"/>
              <w:rPr>
                <w:b/>
                <w:bCs/>
                <w:sz w:val="28"/>
                <w:szCs w:val="28"/>
              </w:rPr>
            </w:pPr>
            <w:r w:rsidRPr="00F87B55">
              <w:rPr>
                <w:b/>
                <w:bCs/>
                <w:sz w:val="28"/>
                <w:szCs w:val="28"/>
              </w:rPr>
              <w:t>Gün</w:t>
            </w:r>
          </w:p>
        </w:tc>
        <w:tc>
          <w:tcPr>
            <w:tcW w:w="2880" w:type="dxa"/>
            <w:shd w:val="clear" w:color="auto" w:fill="00B0F0"/>
            <w:vAlign w:val="center"/>
          </w:tcPr>
          <w:p w14:paraId="2A7B1BF7" w14:textId="77777777" w:rsidR="00650CD4" w:rsidRPr="00F87B55" w:rsidRDefault="00000000" w:rsidP="00F87B55">
            <w:pPr>
              <w:jc w:val="center"/>
              <w:rPr>
                <w:b/>
                <w:bCs/>
                <w:sz w:val="28"/>
                <w:szCs w:val="28"/>
              </w:rPr>
            </w:pPr>
            <w:r w:rsidRPr="00F87B55">
              <w:rPr>
                <w:b/>
                <w:bCs/>
                <w:sz w:val="28"/>
                <w:szCs w:val="28"/>
              </w:rPr>
              <w:t>Saat</w:t>
            </w:r>
          </w:p>
        </w:tc>
        <w:tc>
          <w:tcPr>
            <w:tcW w:w="2880" w:type="dxa"/>
            <w:shd w:val="clear" w:color="auto" w:fill="00B0F0"/>
            <w:vAlign w:val="center"/>
          </w:tcPr>
          <w:p w14:paraId="4FEC8D49" w14:textId="77777777" w:rsidR="00650CD4" w:rsidRPr="00F87B55" w:rsidRDefault="00000000" w:rsidP="00F87B55">
            <w:pPr>
              <w:jc w:val="center"/>
              <w:rPr>
                <w:b/>
                <w:bCs/>
                <w:sz w:val="28"/>
                <w:szCs w:val="28"/>
              </w:rPr>
            </w:pPr>
            <w:r w:rsidRPr="00F87B55">
              <w:rPr>
                <w:b/>
                <w:bCs/>
                <w:sz w:val="28"/>
                <w:szCs w:val="28"/>
              </w:rPr>
              <w:t>Etkinlik</w:t>
            </w:r>
          </w:p>
        </w:tc>
      </w:tr>
      <w:tr w:rsidR="00650CD4" w14:paraId="364EFAD5" w14:textId="77777777" w:rsidTr="00F87B55">
        <w:tc>
          <w:tcPr>
            <w:tcW w:w="2880" w:type="dxa"/>
            <w:shd w:val="clear" w:color="auto" w:fill="FFC000"/>
          </w:tcPr>
          <w:p w14:paraId="15282432" w14:textId="77777777" w:rsidR="00650CD4" w:rsidRDefault="00000000">
            <w:r>
              <w:rPr>
                <w:sz w:val="20"/>
              </w:rPr>
              <w:t>13 Ocak Pazartesi</w:t>
            </w:r>
          </w:p>
        </w:tc>
        <w:tc>
          <w:tcPr>
            <w:tcW w:w="2880" w:type="dxa"/>
            <w:shd w:val="clear" w:color="auto" w:fill="FFC000"/>
          </w:tcPr>
          <w:p w14:paraId="40014DBB" w14:textId="77777777" w:rsidR="00650CD4" w:rsidRDefault="00000000">
            <w:r>
              <w:rPr>
                <w:sz w:val="20"/>
              </w:rPr>
              <w:t>09.00-10.30</w:t>
            </w:r>
          </w:p>
        </w:tc>
        <w:tc>
          <w:tcPr>
            <w:tcW w:w="2880" w:type="dxa"/>
            <w:shd w:val="clear" w:color="auto" w:fill="FFC000"/>
          </w:tcPr>
          <w:p w14:paraId="0D0FE849" w14:textId="77777777" w:rsidR="00650CD4" w:rsidRDefault="00000000">
            <w:r>
              <w:rPr>
                <w:sz w:val="20"/>
              </w:rPr>
              <w:t>Kariyer Planlama: Meslek tanıtımı ve rehberlik çalışması</w:t>
            </w:r>
          </w:p>
        </w:tc>
      </w:tr>
      <w:tr w:rsidR="00650CD4" w14:paraId="3F7D25F1" w14:textId="77777777" w:rsidTr="00F87B55">
        <w:tc>
          <w:tcPr>
            <w:tcW w:w="2880" w:type="dxa"/>
            <w:shd w:val="clear" w:color="auto" w:fill="FFC000"/>
          </w:tcPr>
          <w:p w14:paraId="0EF98DB5" w14:textId="77777777" w:rsidR="00650CD4" w:rsidRDefault="00000000">
            <w:r>
              <w:rPr>
                <w:sz w:val="20"/>
              </w:rPr>
              <w:t>13 Ocak Pazartesi</w:t>
            </w:r>
          </w:p>
        </w:tc>
        <w:tc>
          <w:tcPr>
            <w:tcW w:w="2880" w:type="dxa"/>
            <w:shd w:val="clear" w:color="auto" w:fill="FFC000"/>
          </w:tcPr>
          <w:p w14:paraId="16BE0171" w14:textId="77777777" w:rsidR="00650CD4" w:rsidRDefault="00000000">
            <w:r>
              <w:rPr>
                <w:sz w:val="20"/>
              </w:rPr>
              <w:t>11.00-12.30</w:t>
            </w:r>
          </w:p>
        </w:tc>
        <w:tc>
          <w:tcPr>
            <w:tcW w:w="2880" w:type="dxa"/>
            <w:shd w:val="clear" w:color="auto" w:fill="FFC000"/>
          </w:tcPr>
          <w:p w14:paraId="124A17BB" w14:textId="77777777" w:rsidR="00650CD4" w:rsidRDefault="00000000">
            <w:r>
              <w:rPr>
                <w:sz w:val="20"/>
              </w:rPr>
              <w:t>Münazara: Tartışma ve eleştirel düşünce geliştirme</w:t>
            </w:r>
          </w:p>
        </w:tc>
      </w:tr>
      <w:tr w:rsidR="00650CD4" w14:paraId="714D13C3" w14:textId="77777777" w:rsidTr="00F87B55">
        <w:tc>
          <w:tcPr>
            <w:tcW w:w="2880" w:type="dxa"/>
            <w:shd w:val="clear" w:color="auto" w:fill="FFC000"/>
          </w:tcPr>
          <w:p w14:paraId="3F25738E" w14:textId="77777777" w:rsidR="00650CD4" w:rsidRDefault="00000000">
            <w:r>
              <w:rPr>
                <w:sz w:val="20"/>
              </w:rPr>
              <w:t>13 Ocak Pazartesi</w:t>
            </w:r>
          </w:p>
        </w:tc>
        <w:tc>
          <w:tcPr>
            <w:tcW w:w="2880" w:type="dxa"/>
            <w:shd w:val="clear" w:color="auto" w:fill="FFC000"/>
          </w:tcPr>
          <w:p w14:paraId="1ACEE2BC" w14:textId="77777777" w:rsidR="00650CD4" w:rsidRDefault="00000000">
            <w:r>
              <w:rPr>
                <w:sz w:val="20"/>
              </w:rPr>
              <w:t>13.30-15.00</w:t>
            </w:r>
          </w:p>
        </w:tc>
        <w:tc>
          <w:tcPr>
            <w:tcW w:w="2880" w:type="dxa"/>
            <w:shd w:val="clear" w:color="auto" w:fill="FFC000"/>
          </w:tcPr>
          <w:p w14:paraId="0DDCF91A" w14:textId="77777777" w:rsidR="00650CD4" w:rsidRDefault="00000000">
            <w:r>
              <w:rPr>
                <w:sz w:val="20"/>
              </w:rPr>
              <w:t>Araştırma Projesi: Grup çalışması ile mini araştırmalar</w:t>
            </w:r>
          </w:p>
        </w:tc>
      </w:tr>
      <w:tr w:rsidR="00650CD4" w14:paraId="79583F26" w14:textId="77777777" w:rsidTr="00F87B55">
        <w:tc>
          <w:tcPr>
            <w:tcW w:w="2880" w:type="dxa"/>
            <w:shd w:val="clear" w:color="auto" w:fill="92D050"/>
          </w:tcPr>
          <w:p w14:paraId="34FC1E52" w14:textId="77777777" w:rsidR="00650CD4" w:rsidRDefault="00000000">
            <w:r>
              <w:rPr>
                <w:sz w:val="20"/>
              </w:rPr>
              <w:t>14 Ocak Salı</w:t>
            </w:r>
          </w:p>
        </w:tc>
        <w:tc>
          <w:tcPr>
            <w:tcW w:w="2880" w:type="dxa"/>
            <w:shd w:val="clear" w:color="auto" w:fill="92D050"/>
          </w:tcPr>
          <w:p w14:paraId="4723FAA4" w14:textId="77777777" w:rsidR="00650CD4" w:rsidRDefault="00000000">
            <w:r>
              <w:rPr>
                <w:sz w:val="20"/>
              </w:rPr>
              <w:t>09.00-10.30</w:t>
            </w:r>
          </w:p>
        </w:tc>
        <w:tc>
          <w:tcPr>
            <w:tcW w:w="2880" w:type="dxa"/>
            <w:shd w:val="clear" w:color="auto" w:fill="92D050"/>
          </w:tcPr>
          <w:p w14:paraId="4A535106" w14:textId="77777777" w:rsidR="00650CD4" w:rsidRDefault="00000000">
            <w:r>
              <w:rPr>
                <w:sz w:val="20"/>
              </w:rPr>
              <w:t>Motivasyon Söyleşisi: Başarı hikayeleri dinleme</w:t>
            </w:r>
          </w:p>
        </w:tc>
      </w:tr>
      <w:tr w:rsidR="00650CD4" w14:paraId="0A99AA15" w14:textId="77777777" w:rsidTr="00F87B55">
        <w:tc>
          <w:tcPr>
            <w:tcW w:w="2880" w:type="dxa"/>
            <w:shd w:val="clear" w:color="auto" w:fill="92D050"/>
          </w:tcPr>
          <w:p w14:paraId="497B8B31" w14:textId="77777777" w:rsidR="00650CD4" w:rsidRDefault="00000000">
            <w:r>
              <w:rPr>
                <w:sz w:val="20"/>
              </w:rPr>
              <w:t>14 Ocak Salı</w:t>
            </w:r>
          </w:p>
        </w:tc>
        <w:tc>
          <w:tcPr>
            <w:tcW w:w="2880" w:type="dxa"/>
            <w:shd w:val="clear" w:color="auto" w:fill="92D050"/>
          </w:tcPr>
          <w:p w14:paraId="2397B058" w14:textId="77777777" w:rsidR="00650CD4" w:rsidRDefault="00000000">
            <w:r>
              <w:rPr>
                <w:sz w:val="20"/>
              </w:rPr>
              <w:t>11.00-12.30</w:t>
            </w:r>
          </w:p>
        </w:tc>
        <w:tc>
          <w:tcPr>
            <w:tcW w:w="2880" w:type="dxa"/>
            <w:shd w:val="clear" w:color="auto" w:fill="92D050"/>
          </w:tcPr>
          <w:p w14:paraId="0D54D5C5" w14:textId="77777777" w:rsidR="00650CD4" w:rsidRDefault="00000000">
            <w:r>
              <w:rPr>
                <w:sz w:val="20"/>
              </w:rPr>
              <w:t>Tiyatro Gösterimi: Öğrenci skeçlerinin sahnelenmesi</w:t>
            </w:r>
          </w:p>
        </w:tc>
      </w:tr>
      <w:tr w:rsidR="00650CD4" w14:paraId="6E0987A4" w14:textId="77777777" w:rsidTr="00F87B55">
        <w:tc>
          <w:tcPr>
            <w:tcW w:w="2880" w:type="dxa"/>
            <w:shd w:val="clear" w:color="auto" w:fill="92D050"/>
          </w:tcPr>
          <w:p w14:paraId="441E8DFE" w14:textId="77777777" w:rsidR="00650CD4" w:rsidRDefault="00000000">
            <w:r>
              <w:rPr>
                <w:sz w:val="20"/>
              </w:rPr>
              <w:t>14 Ocak Salı</w:t>
            </w:r>
          </w:p>
        </w:tc>
        <w:tc>
          <w:tcPr>
            <w:tcW w:w="2880" w:type="dxa"/>
            <w:shd w:val="clear" w:color="auto" w:fill="92D050"/>
          </w:tcPr>
          <w:p w14:paraId="633A231C" w14:textId="77777777" w:rsidR="00650CD4" w:rsidRDefault="00000000">
            <w:r>
              <w:rPr>
                <w:sz w:val="20"/>
              </w:rPr>
              <w:t>13.30-15.00</w:t>
            </w:r>
          </w:p>
        </w:tc>
        <w:tc>
          <w:tcPr>
            <w:tcW w:w="2880" w:type="dxa"/>
            <w:shd w:val="clear" w:color="auto" w:fill="92D050"/>
          </w:tcPr>
          <w:p w14:paraId="4861E135" w14:textId="77777777" w:rsidR="00650CD4" w:rsidRDefault="00000000">
            <w:r>
              <w:rPr>
                <w:sz w:val="20"/>
              </w:rPr>
              <w:t>Film Analizi: Belgesel izleme ve tartışma</w:t>
            </w:r>
          </w:p>
        </w:tc>
      </w:tr>
      <w:tr w:rsidR="00650CD4" w14:paraId="731BE5F2" w14:textId="77777777" w:rsidTr="00F87B55">
        <w:tc>
          <w:tcPr>
            <w:tcW w:w="2880" w:type="dxa"/>
            <w:shd w:val="clear" w:color="auto" w:fill="B2A1C7" w:themeFill="accent4" w:themeFillTint="99"/>
          </w:tcPr>
          <w:p w14:paraId="7EA5932A" w14:textId="77777777" w:rsidR="00650CD4" w:rsidRDefault="00000000">
            <w:r>
              <w:rPr>
                <w:sz w:val="20"/>
              </w:rPr>
              <w:t>15 Ocak Çarşamba</w:t>
            </w:r>
          </w:p>
        </w:tc>
        <w:tc>
          <w:tcPr>
            <w:tcW w:w="2880" w:type="dxa"/>
            <w:shd w:val="clear" w:color="auto" w:fill="B2A1C7" w:themeFill="accent4" w:themeFillTint="99"/>
          </w:tcPr>
          <w:p w14:paraId="310BA460" w14:textId="77777777" w:rsidR="00650CD4" w:rsidRDefault="00000000">
            <w:r>
              <w:rPr>
                <w:sz w:val="20"/>
              </w:rPr>
              <w:t>09.00-10.30</w:t>
            </w:r>
          </w:p>
        </w:tc>
        <w:tc>
          <w:tcPr>
            <w:tcW w:w="2880" w:type="dxa"/>
            <w:shd w:val="clear" w:color="auto" w:fill="B2A1C7" w:themeFill="accent4" w:themeFillTint="99"/>
          </w:tcPr>
          <w:p w14:paraId="26ADC2EE" w14:textId="77777777" w:rsidR="00650CD4" w:rsidRDefault="00000000">
            <w:r>
              <w:rPr>
                <w:sz w:val="20"/>
              </w:rPr>
              <w:t>Gönüllülük Projesi: Sosyal yardımlaşma planlaması</w:t>
            </w:r>
          </w:p>
        </w:tc>
      </w:tr>
      <w:tr w:rsidR="00650CD4" w14:paraId="09B4E588" w14:textId="77777777" w:rsidTr="00F87B55">
        <w:tc>
          <w:tcPr>
            <w:tcW w:w="2880" w:type="dxa"/>
            <w:shd w:val="clear" w:color="auto" w:fill="B2A1C7" w:themeFill="accent4" w:themeFillTint="99"/>
          </w:tcPr>
          <w:p w14:paraId="10516BAE" w14:textId="77777777" w:rsidR="00650CD4" w:rsidRDefault="00000000">
            <w:r>
              <w:rPr>
                <w:sz w:val="20"/>
              </w:rPr>
              <w:t>15 Ocak Çarşamba</w:t>
            </w:r>
          </w:p>
        </w:tc>
        <w:tc>
          <w:tcPr>
            <w:tcW w:w="2880" w:type="dxa"/>
            <w:shd w:val="clear" w:color="auto" w:fill="B2A1C7" w:themeFill="accent4" w:themeFillTint="99"/>
          </w:tcPr>
          <w:p w14:paraId="1E9CA1F1" w14:textId="77777777" w:rsidR="00650CD4" w:rsidRDefault="00000000">
            <w:r>
              <w:rPr>
                <w:sz w:val="20"/>
              </w:rPr>
              <w:t>11.00-12.30</w:t>
            </w:r>
          </w:p>
        </w:tc>
        <w:tc>
          <w:tcPr>
            <w:tcW w:w="2880" w:type="dxa"/>
            <w:shd w:val="clear" w:color="auto" w:fill="B2A1C7" w:themeFill="accent4" w:themeFillTint="99"/>
          </w:tcPr>
          <w:p w14:paraId="79FD6913" w14:textId="77777777" w:rsidR="00650CD4" w:rsidRDefault="00000000">
            <w:r>
              <w:rPr>
                <w:sz w:val="20"/>
              </w:rPr>
              <w:t>Grup Çalışmaları: Toplum sorunlarına çözüm geliştirme</w:t>
            </w:r>
          </w:p>
        </w:tc>
      </w:tr>
      <w:tr w:rsidR="00650CD4" w14:paraId="3D72BEA8" w14:textId="77777777" w:rsidTr="00F87B55">
        <w:tc>
          <w:tcPr>
            <w:tcW w:w="2880" w:type="dxa"/>
            <w:shd w:val="clear" w:color="auto" w:fill="B2A1C7" w:themeFill="accent4" w:themeFillTint="99"/>
          </w:tcPr>
          <w:p w14:paraId="7BD64DF9" w14:textId="77777777" w:rsidR="00650CD4" w:rsidRDefault="00000000">
            <w:r>
              <w:rPr>
                <w:sz w:val="20"/>
              </w:rPr>
              <w:t>15 Ocak Çarşamba</w:t>
            </w:r>
          </w:p>
        </w:tc>
        <w:tc>
          <w:tcPr>
            <w:tcW w:w="2880" w:type="dxa"/>
            <w:shd w:val="clear" w:color="auto" w:fill="B2A1C7" w:themeFill="accent4" w:themeFillTint="99"/>
          </w:tcPr>
          <w:p w14:paraId="677A32CE" w14:textId="77777777" w:rsidR="00650CD4" w:rsidRDefault="00000000">
            <w:r>
              <w:rPr>
                <w:sz w:val="20"/>
              </w:rPr>
              <w:t>13.30-15.00</w:t>
            </w:r>
          </w:p>
        </w:tc>
        <w:tc>
          <w:tcPr>
            <w:tcW w:w="2880" w:type="dxa"/>
            <w:shd w:val="clear" w:color="auto" w:fill="B2A1C7" w:themeFill="accent4" w:themeFillTint="99"/>
          </w:tcPr>
          <w:p w14:paraId="55FBF1A9" w14:textId="77777777" w:rsidR="00650CD4" w:rsidRDefault="00000000">
            <w:r>
              <w:rPr>
                <w:sz w:val="20"/>
              </w:rPr>
              <w:t>Hitabet Yarışması: Öğrencilerin sunum yapması</w:t>
            </w:r>
          </w:p>
        </w:tc>
      </w:tr>
      <w:tr w:rsidR="00650CD4" w14:paraId="007E2075" w14:textId="77777777" w:rsidTr="00F87B55">
        <w:tc>
          <w:tcPr>
            <w:tcW w:w="2880" w:type="dxa"/>
            <w:shd w:val="clear" w:color="auto" w:fill="B6DDE8" w:themeFill="accent5" w:themeFillTint="66"/>
          </w:tcPr>
          <w:p w14:paraId="7608F9D6" w14:textId="77777777" w:rsidR="00650CD4" w:rsidRDefault="00000000">
            <w:r>
              <w:rPr>
                <w:sz w:val="20"/>
              </w:rPr>
              <w:t>16 Ocak Perşembe</w:t>
            </w:r>
          </w:p>
        </w:tc>
        <w:tc>
          <w:tcPr>
            <w:tcW w:w="2880" w:type="dxa"/>
            <w:shd w:val="clear" w:color="auto" w:fill="B6DDE8" w:themeFill="accent5" w:themeFillTint="66"/>
          </w:tcPr>
          <w:p w14:paraId="51657988" w14:textId="77777777" w:rsidR="00650CD4" w:rsidRDefault="00000000">
            <w:r>
              <w:rPr>
                <w:sz w:val="20"/>
              </w:rPr>
              <w:t>09.00-10.30</w:t>
            </w:r>
          </w:p>
        </w:tc>
        <w:tc>
          <w:tcPr>
            <w:tcW w:w="2880" w:type="dxa"/>
            <w:shd w:val="clear" w:color="auto" w:fill="B6DDE8" w:themeFill="accent5" w:themeFillTint="66"/>
          </w:tcPr>
          <w:p w14:paraId="3CF43ABC" w14:textId="77777777" w:rsidR="00650CD4" w:rsidRDefault="00000000">
            <w:r>
              <w:rPr>
                <w:sz w:val="20"/>
              </w:rPr>
              <w:t>Kısa Film Hazırlama: Grup çalışmaları ile video çekimi</w:t>
            </w:r>
          </w:p>
        </w:tc>
      </w:tr>
      <w:tr w:rsidR="00650CD4" w14:paraId="02529F6B" w14:textId="77777777" w:rsidTr="00F87B55">
        <w:tc>
          <w:tcPr>
            <w:tcW w:w="2880" w:type="dxa"/>
            <w:shd w:val="clear" w:color="auto" w:fill="B6DDE8" w:themeFill="accent5" w:themeFillTint="66"/>
          </w:tcPr>
          <w:p w14:paraId="01AFDA09" w14:textId="77777777" w:rsidR="00650CD4" w:rsidRDefault="00000000">
            <w:r>
              <w:rPr>
                <w:sz w:val="20"/>
              </w:rPr>
              <w:t>16 Ocak Perşembe</w:t>
            </w:r>
          </w:p>
        </w:tc>
        <w:tc>
          <w:tcPr>
            <w:tcW w:w="2880" w:type="dxa"/>
            <w:shd w:val="clear" w:color="auto" w:fill="B6DDE8" w:themeFill="accent5" w:themeFillTint="66"/>
          </w:tcPr>
          <w:p w14:paraId="524C4138" w14:textId="77777777" w:rsidR="00650CD4" w:rsidRDefault="00000000">
            <w:r>
              <w:rPr>
                <w:sz w:val="20"/>
              </w:rPr>
              <w:t>11.00-12.30</w:t>
            </w:r>
          </w:p>
        </w:tc>
        <w:tc>
          <w:tcPr>
            <w:tcW w:w="2880" w:type="dxa"/>
            <w:shd w:val="clear" w:color="auto" w:fill="B6DDE8" w:themeFill="accent5" w:themeFillTint="66"/>
          </w:tcPr>
          <w:p w14:paraId="526EDE4A" w14:textId="77777777" w:rsidR="00650CD4" w:rsidRDefault="00000000">
            <w:r>
              <w:rPr>
                <w:sz w:val="20"/>
              </w:rPr>
              <w:t>Proje Sergisi: Öğrencilerin haftalık çalışmalarının sunumu</w:t>
            </w:r>
          </w:p>
        </w:tc>
      </w:tr>
      <w:tr w:rsidR="00650CD4" w14:paraId="5059D9D5" w14:textId="77777777" w:rsidTr="00F87B55">
        <w:tc>
          <w:tcPr>
            <w:tcW w:w="2880" w:type="dxa"/>
            <w:shd w:val="clear" w:color="auto" w:fill="B6DDE8" w:themeFill="accent5" w:themeFillTint="66"/>
          </w:tcPr>
          <w:p w14:paraId="36BA79E1" w14:textId="77777777" w:rsidR="00650CD4" w:rsidRDefault="00000000">
            <w:r>
              <w:rPr>
                <w:sz w:val="20"/>
              </w:rPr>
              <w:t>16 Ocak Perşembe</w:t>
            </w:r>
          </w:p>
        </w:tc>
        <w:tc>
          <w:tcPr>
            <w:tcW w:w="2880" w:type="dxa"/>
            <w:shd w:val="clear" w:color="auto" w:fill="B6DDE8" w:themeFill="accent5" w:themeFillTint="66"/>
          </w:tcPr>
          <w:p w14:paraId="2AE27473" w14:textId="77777777" w:rsidR="00650CD4" w:rsidRDefault="00000000">
            <w:r>
              <w:rPr>
                <w:sz w:val="20"/>
              </w:rPr>
              <w:t>13.30-15.00</w:t>
            </w:r>
          </w:p>
        </w:tc>
        <w:tc>
          <w:tcPr>
            <w:tcW w:w="2880" w:type="dxa"/>
            <w:shd w:val="clear" w:color="auto" w:fill="B6DDE8" w:themeFill="accent5" w:themeFillTint="66"/>
          </w:tcPr>
          <w:p w14:paraId="4C9A23BD" w14:textId="77777777" w:rsidR="00650CD4" w:rsidRDefault="00000000">
            <w:r>
              <w:rPr>
                <w:sz w:val="20"/>
              </w:rPr>
              <w:t>Kapanış: Müzik etkinlikleri ve ödül töreni</w:t>
            </w:r>
          </w:p>
        </w:tc>
      </w:tr>
    </w:tbl>
    <w:p w14:paraId="2206A7DB" w14:textId="77777777" w:rsidR="00EF01F7" w:rsidRDefault="00EF01F7"/>
    <w:p w14:paraId="6CDB7B1F" w14:textId="4462F2CD" w:rsidR="00F87B55" w:rsidRDefault="00F87B55"/>
    <w:sectPr w:rsidR="00F87B55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ara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ara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Madde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Madde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ara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Madde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97659936">
    <w:abstractNumId w:val="8"/>
  </w:num>
  <w:num w:numId="2" w16cid:durableId="6717394">
    <w:abstractNumId w:val="6"/>
  </w:num>
  <w:num w:numId="3" w16cid:durableId="2086758613">
    <w:abstractNumId w:val="5"/>
  </w:num>
  <w:num w:numId="4" w16cid:durableId="619608038">
    <w:abstractNumId w:val="4"/>
  </w:num>
  <w:num w:numId="5" w16cid:durableId="96562859">
    <w:abstractNumId w:val="7"/>
  </w:num>
  <w:num w:numId="6" w16cid:durableId="126705387">
    <w:abstractNumId w:val="3"/>
  </w:num>
  <w:num w:numId="7" w16cid:durableId="1174760532">
    <w:abstractNumId w:val="2"/>
  </w:num>
  <w:num w:numId="8" w16cid:durableId="2072538839">
    <w:abstractNumId w:val="1"/>
  </w:num>
  <w:num w:numId="9" w16cid:durableId="530994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650CD4"/>
    <w:rsid w:val="0065518D"/>
    <w:rsid w:val="00837504"/>
    <w:rsid w:val="00AA1D8D"/>
    <w:rsid w:val="00B47730"/>
    <w:rsid w:val="00CB0664"/>
    <w:rsid w:val="00EF01F7"/>
    <w:rsid w:val="00F74024"/>
    <w:rsid w:val="00F87B5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3303AC"/>
  <w14:defaultImageDpi w14:val="300"/>
  <w15:docId w15:val="{D73C49D6-533D-45E1-B818-243AF9B90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Balk1">
    <w:name w:val="heading 1"/>
    <w:basedOn w:val="Normal"/>
    <w:next w:val="Normal"/>
    <w:link w:val="Balk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618BF"/>
  </w:style>
  <w:style w:type="paragraph" w:styleId="AltBilgi">
    <w:name w:val="footer"/>
    <w:basedOn w:val="Normal"/>
    <w:link w:val="AltBilgi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618BF"/>
  </w:style>
  <w:style w:type="paragraph" w:styleId="AralkYok">
    <w:name w:val="No Spacing"/>
    <w:uiPriority w:val="1"/>
    <w:qFormat/>
    <w:rsid w:val="00FC693F"/>
    <w:pPr>
      <w:spacing w:after="0" w:line="240" w:lineRule="auto"/>
    </w:pPr>
  </w:style>
  <w:style w:type="character" w:customStyle="1" w:styleId="Balk1Char">
    <w:name w:val="Başlık 1 Char"/>
    <w:basedOn w:val="VarsaylanParagrafYazTipi"/>
    <w:link w:val="Bal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alk3Char">
    <w:name w:val="Başlık 3 Char"/>
    <w:basedOn w:val="VarsaylanParagrafYazTipi"/>
    <w:link w:val="Bal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nuBal">
    <w:name w:val="Title"/>
    <w:basedOn w:val="Normal"/>
    <w:next w:val="Normal"/>
    <w:link w:val="KonuBal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tyaz">
    <w:name w:val="Subtitle"/>
    <w:basedOn w:val="Normal"/>
    <w:next w:val="Normal"/>
    <w:link w:val="Altyaz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yazChar">
    <w:name w:val="Altyazı Char"/>
    <w:basedOn w:val="VarsaylanParagrafYazTipi"/>
    <w:link w:val="Altyaz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Paragraf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GvdeMetni">
    <w:name w:val="Body Text"/>
    <w:basedOn w:val="Normal"/>
    <w:link w:val="GvdeMetniChar"/>
    <w:uiPriority w:val="99"/>
    <w:unhideWhenUsed/>
    <w:rsid w:val="00AA1D8D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rsid w:val="00AA1D8D"/>
  </w:style>
  <w:style w:type="paragraph" w:styleId="GvdeMetni2">
    <w:name w:val="Body Text 2"/>
    <w:basedOn w:val="Normal"/>
    <w:link w:val="GvdeMetni2Char"/>
    <w:uiPriority w:val="99"/>
    <w:unhideWhenUsed/>
    <w:rsid w:val="00AA1D8D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rsid w:val="00AA1D8D"/>
  </w:style>
  <w:style w:type="paragraph" w:styleId="GvdeMetni3">
    <w:name w:val="Body Text 3"/>
    <w:basedOn w:val="Normal"/>
    <w:link w:val="GvdeMetni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GvdeMetni3Char">
    <w:name w:val="Gövde Metni 3 Char"/>
    <w:basedOn w:val="VarsaylanParagrafYazTipi"/>
    <w:link w:val="GvdeMetni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Maddemi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Maddemi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Maddemi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ara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ara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ara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Devam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Devam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Devam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kroMetni">
    <w:name w:val="macro"/>
    <w:link w:val="MakroMetni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MetniChar">
    <w:name w:val="Makro Metni Char"/>
    <w:basedOn w:val="VarsaylanParagrafYazTipi"/>
    <w:link w:val="MakroMetni"/>
    <w:uiPriority w:val="99"/>
    <w:rsid w:val="0029639D"/>
    <w:rPr>
      <w:rFonts w:ascii="Courier" w:hAnsi="Courier"/>
      <w:sz w:val="20"/>
      <w:szCs w:val="20"/>
    </w:rPr>
  </w:style>
  <w:style w:type="paragraph" w:styleId="Alnt">
    <w:name w:val="Quote"/>
    <w:basedOn w:val="Normal"/>
    <w:next w:val="Normal"/>
    <w:link w:val="AlntChar"/>
    <w:uiPriority w:val="29"/>
    <w:qFormat/>
    <w:rsid w:val="00FC693F"/>
    <w:rPr>
      <w:i/>
      <w:iCs/>
      <w:color w:val="000000" w:themeColor="text1"/>
    </w:rPr>
  </w:style>
  <w:style w:type="character" w:customStyle="1" w:styleId="AlntChar">
    <w:name w:val="Alıntı Char"/>
    <w:basedOn w:val="VarsaylanParagrafYazTipi"/>
    <w:link w:val="Alnt"/>
    <w:uiPriority w:val="29"/>
    <w:rsid w:val="00FC693F"/>
    <w:rPr>
      <w:i/>
      <w:iCs/>
      <w:color w:val="000000" w:themeColor="text1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Gl">
    <w:name w:val="Strong"/>
    <w:basedOn w:val="VarsaylanParagrafYazTipi"/>
    <w:uiPriority w:val="22"/>
    <w:qFormat/>
    <w:rsid w:val="00FC693F"/>
    <w:rPr>
      <w:b/>
      <w:bCs/>
    </w:rPr>
  </w:style>
  <w:style w:type="character" w:styleId="Vurgu">
    <w:name w:val="Emphasis"/>
    <w:basedOn w:val="VarsaylanParagrafYazTipi"/>
    <w:uiPriority w:val="20"/>
    <w:qFormat/>
    <w:rsid w:val="00FC693F"/>
    <w:rPr>
      <w:i/>
      <w:iCs/>
    </w:rPr>
  </w:style>
  <w:style w:type="paragraph" w:styleId="GlAlnt">
    <w:name w:val="Intense Quote"/>
    <w:basedOn w:val="Normal"/>
    <w:next w:val="Normal"/>
    <w:link w:val="GlAln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GlAlntChar">
    <w:name w:val="Güçlü Alıntı Char"/>
    <w:basedOn w:val="VarsaylanParagrafYazTipi"/>
    <w:link w:val="GlAlnt"/>
    <w:uiPriority w:val="30"/>
    <w:rsid w:val="00FC693F"/>
    <w:rPr>
      <w:b/>
      <w:bCs/>
      <w:i/>
      <w:iCs/>
      <w:color w:val="4F81BD" w:themeColor="accent1"/>
    </w:rPr>
  </w:style>
  <w:style w:type="character" w:styleId="HafifVurgulama">
    <w:name w:val="Subtle Emphasis"/>
    <w:basedOn w:val="VarsaylanParagrafYazTipi"/>
    <w:uiPriority w:val="19"/>
    <w:qFormat/>
    <w:rsid w:val="00FC693F"/>
    <w:rPr>
      <w:i/>
      <w:iCs/>
      <w:color w:val="808080" w:themeColor="text1" w:themeTint="7F"/>
    </w:rPr>
  </w:style>
  <w:style w:type="character" w:styleId="GlVurgulama">
    <w:name w:val="Intense Emphasis"/>
    <w:basedOn w:val="VarsaylanParagrafYazTipi"/>
    <w:uiPriority w:val="21"/>
    <w:qFormat/>
    <w:rsid w:val="00FC693F"/>
    <w:rPr>
      <w:b/>
      <w:bCs/>
      <w:i/>
      <w:iCs/>
      <w:color w:val="4F81BD" w:themeColor="accent1"/>
    </w:rPr>
  </w:style>
  <w:style w:type="character" w:styleId="HafifBavuru">
    <w:name w:val="Subtle Reference"/>
    <w:basedOn w:val="VarsaylanParagrafYazTipi"/>
    <w:uiPriority w:val="31"/>
    <w:qFormat/>
    <w:rsid w:val="00FC693F"/>
    <w:rPr>
      <w:smallCaps/>
      <w:color w:val="C0504D" w:themeColor="accent2"/>
      <w:u w:val="single"/>
    </w:rPr>
  </w:style>
  <w:style w:type="character" w:styleId="GlBavuru">
    <w:name w:val="Intense Reference"/>
    <w:basedOn w:val="VarsaylanParagrafYazTipi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KitapBal">
    <w:name w:val="Book Title"/>
    <w:basedOn w:val="VarsaylanParagrafYazTipi"/>
    <w:uiPriority w:val="33"/>
    <w:qFormat/>
    <w:rsid w:val="00FC693F"/>
    <w:rPr>
      <w:b/>
      <w:b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FC693F"/>
    <w:pPr>
      <w:outlineLvl w:val="9"/>
    </w:pPr>
  </w:style>
  <w:style w:type="table" w:styleId="TabloKlavuzu">
    <w:name w:val="Table Grid"/>
    <w:basedOn w:val="NormalTablo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Glgeleme">
    <w:name w:val="Light Shading"/>
    <w:basedOn w:val="NormalTablo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kGlgeleme-Vurgu1">
    <w:name w:val="Light Shading Accent 1"/>
    <w:basedOn w:val="NormalTablo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Glgeleme-Vurgu2">
    <w:name w:val="Light Shading Accent 2"/>
    <w:basedOn w:val="NormalTablo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kGlgeleme-Vurgu3">
    <w:name w:val="Light Shading Accent 3"/>
    <w:basedOn w:val="NormalTablo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Glgeleme-Vurgu4">
    <w:name w:val="Light Shading Accent 4"/>
    <w:basedOn w:val="NormalTablo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kGlgeleme-Vurgu5">
    <w:name w:val="Light Shading Accent 5"/>
    <w:basedOn w:val="NormalTablo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AkGlgeleme-Vurgu6">
    <w:name w:val="Light Shading Accent 6"/>
    <w:basedOn w:val="NormalTablo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kListe">
    <w:name w:val="Light List"/>
    <w:basedOn w:val="NormalTablo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AkListe-Vurgu1">
    <w:name w:val="Light List Accent 1"/>
    <w:basedOn w:val="NormalTablo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AkListe-Vurgu2">
    <w:name w:val="Light List Accent 2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AkListe-Vurgu3">
    <w:name w:val="Light List Accent 3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kListe-Vurgu4">
    <w:name w:val="Light List Accent 4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AkListe-Vurgu5">
    <w:name w:val="Light List Accent 5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kListe-Vurgu6">
    <w:name w:val="Light List Accent 6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kKlavuz">
    <w:name w:val="Light Grid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AkKlavuz-Vurgu1">
    <w:name w:val="Light Grid Accent 1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kKlavuz-Vurgu2">
    <w:name w:val="Light Grid Accent 2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AkKlavuz-Vurgu3">
    <w:name w:val="Light Grid Accent 3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AkKlavuz-Vurgu4">
    <w:name w:val="Light Grid Accent 4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AkKlavuz-Vurgu5">
    <w:name w:val="Light Grid Accent 5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AkKlavuz-Vurgu6">
    <w:name w:val="Light Grid Accent 6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OrtaGlgeleme1">
    <w:name w:val="Medium Shading 1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1">
    <w:name w:val="Medium Shading 1 Accent 1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2">
    <w:name w:val="Medium Shading 1 Accent 2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3">
    <w:name w:val="Medium Shading 1 Accent 3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4">
    <w:name w:val="Medium Shading 1 Accent 4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5">
    <w:name w:val="Medium Shading 1 Accent 5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6">
    <w:name w:val="Medium Shading 1 Accent 6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2">
    <w:name w:val="Medium Shading 2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1">
    <w:name w:val="Medium Shading 2 Accent 1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2">
    <w:name w:val="Medium Shading 2 Accent 2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3">
    <w:name w:val="Medium Shading 2 Accent 3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4">
    <w:name w:val="Medium Shading 2 Accent 4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5">
    <w:name w:val="Medium Shading 2 Accent 5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6">
    <w:name w:val="Medium Shading 2 Accent 6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Liste1">
    <w:name w:val="Medium List 1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OrtaListe1-Vurgu1">
    <w:name w:val="Medium List 1 Accent 1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OrtaListe1-Vurgu2">
    <w:name w:val="Medium List 1 Accent 2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OrtaListe1-Vurgu3">
    <w:name w:val="Medium List 1 Accent 3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OrtaListe1-Vurgu4">
    <w:name w:val="Medium List 1 Accent 4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OrtaListe1-Vurgu5">
    <w:name w:val="Medium List 1 Accent 5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OrtaListe1-Vurgu6">
    <w:name w:val="Medium List 1 Accent 6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OrtaListe2">
    <w:name w:val="Medium List 2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2-Vurgu1">
    <w:name w:val="Medium List 2 Accent 1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2">
    <w:name w:val="Medium List 2 Accent 2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3">
    <w:name w:val="Medium List 2 Accent 3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4">
    <w:name w:val="Medium List 2 Accent 4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5">
    <w:name w:val="Medium List 2 Accent 5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6">
    <w:name w:val="Medium List 2 Accent 6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Klavuz1">
    <w:name w:val="Medium Grid 1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OrtaKlavuz1-Vurgu1">
    <w:name w:val="Medium Grid 1 Accent 1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OrtaKlavuz1-Vurgu2">
    <w:name w:val="Medium Grid 1 Accent 2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OrtaKlavuz1-Vurgu3">
    <w:name w:val="Medium Grid 1 Accent 3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rtaKlavuz1-Vurgu4">
    <w:name w:val="Medium Grid 1 Accent 4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OrtaKlavuz1-Vurgu5">
    <w:name w:val="Medium Grid 1 Accent 5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Klavuz1-Vurgu6">
    <w:name w:val="Medium Grid 1 Accent 6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OrtaKlavuz2">
    <w:name w:val="Medium Grid 2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1">
    <w:name w:val="Medium Grid 2 Accent 1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2">
    <w:name w:val="Medium Grid 2 Accent 2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3">
    <w:name w:val="Medium Grid 2 Accent 3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4">
    <w:name w:val="Medium Grid 2 Accent 4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5">
    <w:name w:val="Medium Grid 2 Accent 5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6">
    <w:name w:val="Medium Grid 2 Accent 6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3">
    <w:name w:val="Medium Grid 3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OrtaKlavuz3-Vurgu1">
    <w:name w:val="Medium Grid 3 Accent 1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OrtaKlavuz3-Vurgu2">
    <w:name w:val="Medium Grid 3 Accent 2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OrtaKlavuz3-Vurgu3">
    <w:name w:val="Medium Grid 3 Accent 3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OrtaKlavuz3-Vurgu4">
    <w:name w:val="Medium Grid 3 Accent 4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OrtaKlavuz3-Vurgu5">
    <w:name w:val="Medium Grid 3 Accent 5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OrtaKlavuz3-Vurgu6">
    <w:name w:val="Medium Grid 3 Accent 6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KoyuListe">
    <w:name w:val="Dark List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KoyuListe-Vurgu1">
    <w:name w:val="Dark List Accent 1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KoyuListe-Vurgu2">
    <w:name w:val="Dark List Accent 2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KoyuListe-Vurgu3">
    <w:name w:val="Dark List Accent 3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KoyuListe-Vurgu4">
    <w:name w:val="Dark List Accent 4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KoyuListe-Vurgu5">
    <w:name w:val="Dark List Accent 5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KoyuListe-Vurgu6">
    <w:name w:val="Dark List Accent 6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RenkliGlgeleme">
    <w:name w:val="Colorful Shading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1">
    <w:name w:val="Colorful Shading Accent 1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2">
    <w:name w:val="Colorful Shading Accent 2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3">
    <w:name w:val="Colorful Shading Accent 3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Glgeleme-Vurgu4">
    <w:name w:val="Colorful Shading Accent 4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5">
    <w:name w:val="Colorful Shading Accent 5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6">
    <w:name w:val="Colorful Shading Accent 6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Liste">
    <w:name w:val="Colorful List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enkliListe-Vurgu1">
    <w:name w:val="Colorful List Accent 1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RenkliListe-Vurgu2">
    <w:name w:val="Colorful List Accent 2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nkliListe-Vurgu3">
    <w:name w:val="Colorful List Accent 3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RenkliListe-Vurgu4">
    <w:name w:val="Colorful List Accent 4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RenkliListe-Vurgu5">
    <w:name w:val="Colorful List Accent 5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RenkliListe-Vurgu6">
    <w:name w:val="Colorful List Accent 6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RenkliKlavuz">
    <w:name w:val="Colorful Grid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nkliKlavuz-Vurgu1">
    <w:name w:val="Colorful Grid Accent 1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nkliKlavuz-Vurgu2">
    <w:name w:val="Colorful Grid Accent 2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nkliKlavuz-Vurgu3">
    <w:name w:val="Colorful Grid Accent 3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Klavuz-Vurgu4">
    <w:name w:val="Colorful Grid Accent 4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nkliKlavuz-Vurgu5">
    <w:name w:val="Colorful Grid Accent 5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nkliKlavuz-Vurgu6">
    <w:name w:val="Colorful Grid Accent 6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Hasan Ayık</cp:lastModifiedBy>
  <cp:revision>3</cp:revision>
  <dcterms:created xsi:type="dcterms:W3CDTF">2025-01-09T19:12:00Z</dcterms:created>
  <dcterms:modified xsi:type="dcterms:W3CDTF">2025-01-11T18:00:00Z</dcterms:modified>
  <cp:category/>
</cp:coreProperties>
</file>